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1AA7B" w14:textId="77777777" w:rsidR="00F96290" w:rsidRDefault="00F96290">
      <w:pPr>
        <w:autoSpaceDE w:val="0"/>
        <w:autoSpaceDN w:val="0"/>
        <w:spacing w:after="78" w:line="220" w:lineRule="exact"/>
      </w:pPr>
    </w:p>
    <w:p w14:paraId="54262A37" w14:textId="77777777" w:rsidR="00F96290" w:rsidRPr="00A9166C" w:rsidRDefault="00000000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572E71CC" w14:textId="77777777" w:rsidR="00F96290" w:rsidRPr="00A9166C" w:rsidRDefault="00000000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Дагестан</w:t>
      </w:r>
    </w:p>
    <w:p w14:paraId="2BD07594" w14:textId="627FE3E2" w:rsidR="00F96290" w:rsidRPr="00A9166C" w:rsidRDefault="00000000">
      <w:pPr>
        <w:autoSpaceDE w:val="0"/>
        <w:autoSpaceDN w:val="0"/>
        <w:spacing w:before="670" w:after="0" w:line="230" w:lineRule="auto"/>
        <w:ind w:right="2746"/>
        <w:jc w:val="righ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Администрация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МР </w:t>
      </w:r>
      <w:r w:rsidR="00A9166C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>
        <w:rPr>
          <w:rFonts w:ascii="Times New Roman" w:eastAsia="Times New Roman" w:hAnsi="Times New Roman"/>
          <w:color w:val="000000"/>
          <w:sz w:val="24"/>
        </w:rPr>
        <w:t>Кизилюртовский район</w:t>
      </w:r>
      <w:r w:rsidR="00A9166C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14:paraId="773B79C4" w14:textId="77777777" w:rsidR="00F96290" w:rsidRDefault="00000000">
      <w:pPr>
        <w:autoSpaceDE w:val="0"/>
        <w:autoSpaceDN w:val="0"/>
        <w:spacing w:before="670" w:after="1376" w:line="230" w:lineRule="auto"/>
        <w:ind w:right="3132"/>
        <w:jc w:val="right"/>
      </w:pPr>
      <w:r>
        <w:rPr>
          <w:rFonts w:ascii="Times New Roman" w:eastAsia="Times New Roman" w:hAnsi="Times New Roman"/>
          <w:color w:val="000000"/>
          <w:sz w:val="24"/>
        </w:rPr>
        <w:t>МКОУ "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Новочиркейская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СОШ №1"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22"/>
        <w:gridCol w:w="3500"/>
        <w:gridCol w:w="3380"/>
      </w:tblGrid>
      <w:tr w:rsidR="00F96290" w14:paraId="345E9F2E" w14:textId="77777777">
        <w:trPr>
          <w:trHeight w:hRule="exact" w:val="274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3FBB4D96" w14:textId="77777777" w:rsidR="00F96290" w:rsidRDefault="00000000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00" w:type="dxa"/>
            <w:tcMar>
              <w:left w:w="0" w:type="dxa"/>
              <w:right w:w="0" w:type="dxa"/>
            </w:tcMar>
          </w:tcPr>
          <w:p w14:paraId="0F9C573A" w14:textId="77777777" w:rsidR="00F96290" w:rsidRDefault="00000000">
            <w:pPr>
              <w:autoSpaceDE w:val="0"/>
              <w:autoSpaceDN w:val="0"/>
              <w:spacing w:before="48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14:paraId="7BCAF67A" w14:textId="77777777" w:rsidR="00F96290" w:rsidRDefault="00000000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F96290" w14:paraId="14140A37" w14:textId="77777777">
        <w:trPr>
          <w:trHeight w:hRule="exact" w:val="200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2D0D811A" w14:textId="77777777" w:rsidR="00F96290" w:rsidRDefault="0000000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00" w:type="dxa"/>
            <w:tcMar>
              <w:left w:w="0" w:type="dxa"/>
              <w:right w:w="0" w:type="dxa"/>
            </w:tcMar>
          </w:tcPr>
          <w:p w14:paraId="7A1E90AB" w14:textId="77777777" w:rsidR="00F96290" w:rsidRDefault="00000000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14:paraId="01A0E23E" w14:textId="77777777" w:rsidR="00F96290" w:rsidRDefault="00000000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F96290" w14:paraId="760308F4" w14:textId="77777777">
        <w:trPr>
          <w:trHeight w:hRule="exact" w:val="400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5FD8A178" w14:textId="77777777" w:rsidR="00F96290" w:rsidRDefault="0000000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500" w:type="dxa"/>
            <w:vMerge w:val="restart"/>
            <w:tcMar>
              <w:left w:w="0" w:type="dxa"/>
              <w:right w:w="0" w:type="dxa"/>
            </w:tcMar>
          </w:tcPr>
          <w:p w14:paraId="14B7547F" w14:textId="77777777" w:rsidR="00F96290" w:rsidRDefault="00000000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______________Госенова Ш.Г.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14:paraId="58314A7A" w14:textId="77777777" w:rsidR="00F96290" w:rsidRDefault="00000000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______________Гаджиева.У.И.</w:t>
            </w:r>
          </w:p>
        </w:tc>
      </w:tr>
      <w:tr w:rsidR="00F96290" w14:paraId="25DCBE71" w14:textId="77777777">
        <w:trPr>
          <w:trHeight w:hRule="exact" w:val="116"/>
        </w:trPr>
        <w:tc>
          <w:tcPr>
            <w:tcW w:w="3122" w:type="dxa"/>
            <w:vMerge w:val="restart"/>
            <w:tcMar>
              <w:left w:w="0" w:type="dxa"/>
              <w:right w:w="0" w:type="dxa"/>
            </w:tcMar>
          </w:tcPr>
          <w:p w14:paraId="6D7B6249" w14:textId="77777777" w:rsidR="00F96290" w:rsidRDefault="00000000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______________Бацикова З.М .</w:t>
            </w:r>
          </w:p>
        </w:tc>
        <w:tc>
          <w:tcPr>
            <w:tcW w:w="3427" w:type="dxa"/>
            <w:vMerge/>
          </w:tcPr>
          <w:p w14:paraId="31768F38" w14:textId="77777777" w:rsidR="00F96290" w:rsidRDefault="00F96290"/>
        </w:tc>
        <w:tc>
          <w:tcPr>
            <w:tcW w:w="3427" w:type="dxa"/>
            <w:vMerge/>
          </w:tcPr>
          <w:p w14:paraId="2C612532" w14:textId="77777777" w:rsidR="00F96290" w:rsidRDefault="00F96290"/>
        </w:tc>
      </w:tr>
      <w:tr w:rsidR="00F96290" w14:paraId="707D307C" w14:textId="77777777">
        <w:trPr>
          <w:trHeight w:hRule="exact" w:val="304"/>
        </w:trPr>
        <w:tc>
          <w:tcPr>
            <w:tcW w:w="3427" w:type="dxa"/>
            <w:vMerge/>
          </w:tcPr>
          <w:p w14:paraId="2082AF46" w14:textId="77777777" w:rsidR="00F96290" w:rsidRDefault="00F96290"/>
        </w:tc>
        <w:tc>
          <w:tcPr>
            <w:tcW w:w="3500" w:type="dxa"/>
            <w:tcMar>
              <w:left w:w="0" w:type="dxa"/>
              <w:right w:w="0" w:type="dxa"/>
            </w:tcMar>
          </w:tcPr>
          <w:p w14:paraId="508AC913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14:paraId="7750C407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F96290" w14:paraId="118B7EDC" w14:textId="77777777">
        <w:trPr>
          <w:trHeight w:hRule="exact" w:val="300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0DB9ED47" w14:textId="77777777" w:rsidR="00F96290" w:rsidRDefault="0000000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00" w:type="dxa"/>
            <w:vMerge w:val="restart"/>
            <w:tcMar>
              <w:left w:w="0" w:type="dxa"/>
              <w:right w:w="0" w:type="dxa"/>
            </w:tcMar>
          </w:tcPr>
          <w:p w14:paraId="30D06362" w14:textId="77777777" w:rsidR="00F96290" w:rsidRDefault="00000000">
            <w:pPr>
              <w:autoSpaceDE w:val="0"/>
              <w:autoSpaceDN w:val="0"/>
              <w:spacing w:before="194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"15" август  2022 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14:paraId="45816EFB" w14:textId="77777777" w:rsidR="00F96290" w:rsidRDefault="00000000">
            <w:pPr>
              <w:autoSpaceDE w:val="0"/>
              <w:autoSpaceDN w:val="0"/>
              <w:spacing w:before="1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"18" август2022 г.</w:t>
            </w:r>
          </w:p>
        </w:tc>
      </w:tr>
      <w:tr w:rsidR="00F96290" w14:paraId="694DF46A" w14:textId="77777777">
        <w:trPr>
          <w:trHeight w:hRule="exact" w:val="384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2F8E7213" w14:textId="77777777" w:rsidR="00F96290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"10" август2022 г.</w:t>
            </w:r>
          </w:p>
        </w:tc>
        <w:tc>
          <w:tcPr>
            <w:tcW w:w="3427" w:type="dxa"/>
            <w:vMerge/>
          </w:tcPr>
          <w:p w14:paraId="06BB0691" w14:textId="77777777" w:rsidR="00F96290" w:rsidRDefault="00F96290"/>
        </w:tc>
        <w:tc>
          <w:tcPr>
            <w:tcW w:w="3427" w:type="dxa"/>
            <w:vMerge/>
          </w:tcPr>
          <w:p w14:paraId="4FF79CFA" w14:textId="77777777" w:rsidR="00F96290" w:rsidRDefault="00F96290"/>
        </w:tc>
      </w:tr>
    </w:tbl>
    <w:p w14:paraId="6EA67F4A" w14:textId="77777777" w:rsidR="00F96290" w:rsidRDefault="00000000">
      <w:pPr>
        <w:autoSpaceDE w:val="0"/>
        <w:autoSpaceDN w:val="0"/>
        <w:spacing w:before="978" w:after="0" w:line="230" w:lineRule="auto"/>
        <w:ind w:right="364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14:paraId="046E3299" w14:textId="77777777" w:rsidR="00F96290" w:rsidRDefault="00000000">
      <w:pPr>
        <w:autoSpaceDE w:val="0"/>
        <w:autoSpaceDN w:val="0"/>
        <w:spacing w:before="70" w:after="0" w:line="230" w:lineRule="auto"/>
        <w:ind w:right="441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2533774)</w:t>
      </w:r>
    </w:p>
    <w:p w14:paraId="1297BCAD" w14:textId="77777777" w:rsidR="00F96290" w:rsidRDefault="00000000">
      <w:pPr>
        <w:autoSpaceDE w:val="0"/>
        <w:autoSpaceDN w:val="0"/>
        <w:spacing w:before="166" w:after="0" w:line="230" w:lineRule="auto"/>
        <w:ind w:right="401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14:paraId="622DE8F3" w14:textId="77777777" w:rsidR="00F96290" w:rsidRDefault="00000000">
      <w:pPr>
        <w:autoSpaceDE w:val="0"/>
        <w:autoSpaceDN w:val="0"/>
        <w:spacing w:before="70" w:after="0" w:line="230" w:lineRule="auto"/>
        <w:ind w:right="4170"/>
        <w:jc w:val="right"/>
      </w:pPr>
      <w:r>
        <w:rPr>
          <w:rFonts w:ascii="Times New Roman" w:eastAsia="Times New Roman" w:hAnsi="Times New Roman"/>
          <w:color w:val="000000"/>
          <w:sz w:val="24"/>
        </w:rPr>
        <w:t>«Русский язык»</w:t>
      </w:r>
    </w:p>
    <w:p w14:paraId="164EA3A6" w14:textId="77777777" w:rsidR="00F96290" w:rsidRDefault="00000000">
      <w:pPr>
        <w:autoSpaceDE w:val="0"/>
        <w:autoSpaceDN w:val="0"/>
        <w:spacing w:before="670" w:after="0" w:line="230" w:lineRule="auto"/>
        <w:ind w:right="267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1 класса начального общего образования</w:t>
      </w:r>
    </w:p>
    <w:p w14:paraId="61E8C3F6" w14:textId="77777777" w:rsidR="00F96290" w:rsidRDefault="00000000">
      <w:pPr>
        <w:autoSpaceDE w:val="0"/>
        <w:autoSpaceDN w:val="0"/>
        <w:spacing w:before="70" w:after="0" w:line="230" w:lineRule="auto"/>
        <w:ind w:right="361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14:paraId="39B29819" w14:textId="77777777" w:rsidR="00F96290" w:rsidRDefault="00000000">
      <w:pPr>
        <w:autoSpaceDE w:val="0"/>
        <w:autoSpaceDN w:val="0"/>
        <w:spacing w:before="2112" w:after="0" w:line="230" w:lineRule="auto"/>
        <w:ind w:right="22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Гамзатова Зухра Багаудиновна</w:t>
      </w:r>
    </w:p>
    <w:p w14:paraId="1381C7DC" w14:textId="77777777" w:rsidR="00F96290" w:rsidRDefault="00000000">
      <w:pPr>
        <w:autoSpaceDE w:val="0"/>
        <w:autoSpaceDN w:val="0"/>
        <w:spacing w:before="70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начальных классов</w:t>
      </w:r>
    </w:p>
    <w:p w14:paraId="74DCEF0D" w14:textId="77777777" w:rsidR="00F96290" w:rsidRDefault="00F96290">
      <w:pPr>
        <w:sectPr w:rsidR="00F96290">
          <w:pgSz w:w="11900" w:h="16840"/>
          <w:pgMar w:top="298" w:right="880" w:bottom="1440" w:left="738" w:header="720" w:footer="720" w:gutter="0"/>
          <w:cols w:space="720" w:equalWidth="0">
            <w:col w:w="10282" w:space="0"/>
          </w:cols>
          <w:docGrid w:linePitch="360"/>
        </w:sectPr>
      </w:pPr>
    </w:p>
    <w:p w14:paraId="5ACBC566" w14:textId="77777777" w:rsidR="00F96290" w:rsidRDefault="00F96290">
      <w:pPr>
        <w:autoSpaceDE w:val="0"/>
        <w:autoSpaceDN w:val="0"/>
        <w:spacing w:after="78" w:line="220" w:lineRule="exact"/>
      </w:pPr>
    </w:p>
    <w:p w14:paraId="5660C7AC" w14:textId="77777777" w:rsidR="00F96290" w:rsidRDefault="00000000">
      <w:pPr>
        <w:autoSpaceDE w:val="0"/>
        <w:autoSpaceDN w:val="0"/>
        <w:spacing w:after="0" w:line="230" w:lineRule="auto"/>
        <w:ind w:right="3426"/>
        <w:jc w:val="right"/>
      </w:pPr>
      <w:r>
        <w:rPr>
          <w:rFonts w:ascii="Times New Roman" w:eastAsia="Times New Roman" w:hAnsi="Times New Roman"/>
          <w:color w:val="000000"/>
          <w:sz w:val="24"/>
        </w:rPr>
        <w:t>Новый Чиркей 2022</w:t>
      </w:r>
    </w:p>
    <w:p w14:paraId="59D907B8" w14:textId="77777777" w:rsidR="00F96290" w:rsidRDefault="00F96290">
      <w:pPr>
        <w:sectPr w:rsidR="00F96290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14:paraId="760A0FCF" w14:textId="77777777" w:rsidR="00F96290" w:rsidRDefault="00F96290">
      <w:pPr>
        <w:autoSpaceDE w:val="0"/>
        <w:autoSpaceDN w:val="0"/>
        <w:spacing w:after="216" w:line="220" w:lineRule="exact"/>
      </w:pPr>
    </w:p>
    <w:p w14:paraId="7B0D5C9A" w14:textId="77777777" w:rsidR="00F96290" w:rsidRDefault="0000000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14:paraId="4AA66912" w14:textId="77777777" w:rsidR="00F96290" w:rsidRPr="00A9166C" w:rsidRDefault="00000000">
      <w:pPr>
        <w:autoSpaceDE w:val="0"/>
        <w:autoSpaceDN w:val="0"/>
        <w:spacing w:before="346" w:after="0" w:line="278" w:lineRule="auto"/>
        <w:ind w:firstLine="180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«Русский язык» для обучающихся 1 классов на уровне начального общего образования составлена на основе Требований к результатам освоения программы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началь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общего образования Федерального государственного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обра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зовательного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стандарта начального общего образования (да​лее — ФГОС НОО), а также ориентирована на целевые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приори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A9166C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теты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, сформулированные в Примерной программе воспитания.</w:t>
      </w:r>
    </w:p>
    <w:p w14:paraId="6D19AB62" w14:textId="77777777" w:rsidR="00F96290" w:rsidRPr="00A9166C" w:rsidRDefault="0000000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"РУССКИЙ ЯЗЫК"</w:t>
      </w:r>
    </w:p>
    <w:p w14:paraId="0CD0B242" w14:textId="77777777" w:rsidR="00F96290" w:rsidRPr="00A9166C" w:rsidRDefault="00000000">
      <w:pPr>
        <w:autoSpaceDE w:val="0"/>
        <w:autoSpaceDN w:val="0"/>
        <w:spacing w:before="192" w:after="0" w:line="290" w:lineRule="auto"/>
        <w:ind w:firstLine="180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Русский язык является основой всего процесса обучения в на​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чальной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</w:t>
      </w:r>
      <w:r w:rsidRPr="00A9166C">
        <w:rPr>
          <w:lang w:val="ru-RU"/>
        </w:rPr>
        <w:br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значительным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потенциа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​лом в развитии функциональной грамотности младших школь​ников, особенно таких её компонентов, как языковая, комму​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никативная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, читательская, общекультурная и социальная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гра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мотность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различ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сферах и ситуациях общения способствуют успешной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соци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ализации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мировании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самосознания и мировоззрения личности, является важнейшим средством хранения и передачи информации, куль​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турных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адек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духовно​нрав​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ственных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ценностей, принятых в обществе правил и норм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пове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дения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личност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—длительный процесс, разворачивающийся на протяжении изучения содержания предмета.</w:t>
      </w:r>
    </w:p>
    <w:p w14:paraId="3D5357EE" w14:textId="77777777" w:rsidR="00F96290" w:rsidRPr="00A9166C" w:rsidRDefault="00000000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планиру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емых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 является признание равной значимости работы по изучению системы языка и работы по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совер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шенствованию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речи младших школьников. Языковой материал призван сформировать первоначальные </w:t>
      </w:r>
      <w:r w:rsidRPr="00A9166C">
        <w:rPr>
          <w:lang w:val="ru-RU"/>
        </w:rPr>
        <w:br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струк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​туре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школь​ников направлено на решение практической задачи развития всех видов речевой деятельности, отработку навыков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вания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усвоенных норм русского литературного языка, речевых норм и правил речевого этикета в процессе устного и письмен​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общения. Ряд задач по </w:t>
      </w:r>
      <w:r w:rsidRPr="00A9166C">
        <w:rPr>
          <w:lang w:val="ru-RU"/>
        </w:rPr>
        <w:br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совершенствованию речевой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дея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​тельности решаются совместно с учебным предметом «Литературное чтение».</w:t>
      </w:r>
    </w:p>
    <w:p w14:paraId="41612A04" w14:textId="77777777" w:rsidR="00F96290" w:rsidRPr="00A9166C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Общее число часов, отведённых на изучение «Русского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язы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​ка», в 1 классе — 165 ч. </w:t>
      </w:r>
    </w:p>
    <w:p w14:paraId="4795AC27" w14:textId="77777777" w:rsidR="00F96290" w:rsidRPr="00A9166C" w:rsidRDefault="00000000">
      <w:pPr>
        <w:autoSpaceDE w:val="0"/>
        <w:autoSpaceDN w:val="0"/>
        <w:spacing w:before="430" w:after="0" w:line="230" w:lineRule="auto"/>
        <w:ind w:left="180"/>
        <w:rPr>
          <w:lang w:val="ru-RU"/>
        </w:rPr>
      </w:pP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"РУССКИЙ ЯЗЫК"</w:t>
      </w:r>
    </w:p>
    <w:p w14:paraId="53FA1FB2" w14:textId="77777777" w:rsidR="00F96290" w:rsidRPr="00A9166C" w:rsidRDefault="00F96290">
      <w:pPr>
        <w:rPr>
          <w:lang w:val="ru-RU"/>
        </w:rPr>
        <w:sectPr w:rsidR="00F96290" w:rsidRPr="00A9166C">
          <w:pgSz w:w="11900" w:h="16840"/>
          <w:pgMar w:top="436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D9ECD1A" w14:textId="77777777" w:rsidR="00F96290" w:rsidRPr="00A9166C" w:rsidRDefault="00F96290">
      <w:pPr>
        <w:autoSpaceDE w:val="0"/>
        <w:autoSpaceDN w:val="0"/>
        <w:spacing w:after="90" w:line="220" w:lineRule="exact"/>
        <w:rPr>
          <w:lang w:val="ru-RU"/>
        </w:rPr>
      </w:pPr>
    </w:p>
    <w:p w14:paraId="102F2555" w14:textId="77777777" w:rsidR="00F96290" w:rsidRPr="00A9166C" w:rsidRDefault="00000000">
      <w:pPr>
        <w:autoSpaceDE w:val="0"/>
        <w:autoSpaceDN w:val="0"/>
        <w:spacing w:after="0"/>
        <w:ind w:right="144" w:firstLine="180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дей​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ствий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на материале русского языка станут фундаментом обучения в основном звене школы, а также будут востребованы в жизни.</w:t>
      </w:r>
    </w:p>
    <w:p w14:paraId="7BB7DAE8" w14:textId="77777777" w:rsidR="00F96290" w:rsidRPr="00A9166C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>Изучение русского языка в начальной школе направлено на достижение следующих целей:</w:t>
      </w:r>
    </w:p>
    <w:p w14:paraId="5755FCDA" w14:textId="77777777" w:rsidR="00F96290" w:rsidRPr="00A9166C" w:rsidRDefault="00000000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 w:rsidRPr="00A9166C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нравственных ценностей народа; понимание роли языка как основного средства общения; осознание значения русского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язы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​ка как государственного языка Российской Федерации; пони​</w:t>
      </w:r>
      <w:r w:rsidRPr="00A9166C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мание роли русского языка как языка межнационального об​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щения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; осознание правильной устной и письменной речи как показателя общей культуры человека;</w:t>
      </w:r>
    </w:p>
    <w:p w14:paraId="18D219BB" w14:textId="77777777" w:rsidR="00F96290" w:rsidRPr="00A9166C" w:rsidRDefault="00000000">
      <w:pPr>
        <w:autoSpaceDE w:val="0"/>
        <w:autoSpaceDN w:val="0"/>
        <w:spacing w:before="192" w:after="0" w:line="271" w:lineRule="auto"/>
        <w:ind w:left="420" w:right="1152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овладение основными видами речевой деятельности на ос​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нове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первоначальных представлений о нормах современного русского литературного языка: аудированием, говорением,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чте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нием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, письмом;</w:t>
      </w:r>
    </w:p>
    <w:p w14:paraId="4F31C8F0" w14:textId="77777777" w:rsidR="00F96290" w:rsidRPr="00A9166C" w:rsidRDefault="00000000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первоначальными научными представлениями о системе русского языка: </w:t>
      </w:r>
      <w:r w:rsidRPr="00A9166C">
        <w:rPr>
          <w:lang w:val="ru-RU"/>
        </w:rPr>
        <w:br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фонетике, графике, лексике, морфе​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мике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, морфологии и синтаксисе; об основных единицах языка, их признаках и особенностях употребления в речи;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использова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речевой деятельности норм современного русского литера​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турного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языка (орфоэпических, лексических, грамматических, орфографических, пунктуационных) и речевого этикета;</w:t>
      </w:r>
    </w:p>
    <w:p w14:paraId="43F68D42" w14:textId="77777777" w:rsidR="00F96290" w:rsidRPr="00A9166C" w:rsidRDefault="00000000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6495F04B" w14:textId="77777777" w:rsidR="00F96290" w:rsidRPr="00A9166C" w:rsidRDefault="00F96290">
      <w:pPr>
        <w:rPr>
          <w:lang w:val="ru-RU"/>
        </w:rPr>
        <w:sectPr w:rsidR="00F96290" w:rsidRPr="00A9166C">
          <w:pgSz w:w="11900" w:h="16840"/>
          <w:pgMar w:top="310" w:right="742" w:bottom="1440" w:left="666" w:header="720" w:footer="720" w:gutter="0"/>
          <w:cols w:space="720" w:equalWidth="0">
            <w:col w:w="10492" w:space="0"/>
          </w:cols>
          <w:docGrid w:linePitch="360"/>
        </w:sectPr>
      </w:pPr>
    </w:p>
    <w:p w14:paraId="67306CD9" w14:textId="77777777" w:rsidR="00F96290" w:rsidRPr="00A9166C" w:rsidRDefault="00F96290">
      <w:pPr>
        <w:autoSpaceDE w:val="0"/>
        <w:autoSpaceDN w:val="0"/>
        <w:spacing w:after="78" w:line="220" w:lineRule="exact"/>
        <w:rPr>
          <w:lang w:val="ru-RU"/>
        </w:rPr>
      </w:pPr>
    </w:p>
    <w:p w14:paraId="47CCA77C" w14:textId="77777777" w:rsidR="00F96290" w:rsidRPr="00A9166C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1142140B" w14:textId="77777777" w:rsidR="00F96290" w:rsidRPr="00A9166C" w:rsidRDefault="00000000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>Обучение грамоте</w:t>
      </w:r>
    </w:p>
    <w:p w14:paraId="2F07B53A" w14:textId="77777777" w:rsidR="00F96290" w:rsidRPr="00A9166C" w:rsidRDefault="00000000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Составление небольших рассказов повествовательного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харак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тера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по серии сюжетных картинок, материалам собственных игр, занятий, наблюдений. Понимание текста при его прослушивании и при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самостоя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​тельном чтении вслух.</w:t>
      </w:r>
    </w:p>
    <w:p w14:paraId="55C033A2" w14:textId="77777777" w:rsidR="00F96290" w:rsidRPr="00A9166C" w:rsidRDefault="00000000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Слово и предложение 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</w:p>
    <w:p w14:paraId="4989A538" w14:textId="77777777" w:rsidR="00F96290" w:rsidRPr="00A9166C" w:rsidRDefault="00000000">
      <w:pPr>
        <w:tabs>
          <w:tab w:val="left" w:pos="180"/>
        </w:tabs>
        <w:autoSpaceDE w:val="0"/>
        <w:autoSpaceDN w:val="0"/>
        <w:spacing w:before="192" w:after="0" w:line="286" w:lineRule="auto"/>
        <w:rPr>
          <w:lang w:val="ru-RU"/>
        </w:rPr>
      </w:pP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</w:t>
      </w:r>
      <w:proofErr w:type="gram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и 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количе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ства</w:t>
      </w:r>
      <w:proofErr w:type="spellEnd"/>
      <w:proofErr w:type="gram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звуков. Сопоставление слов, различающихся одним или несколькими звуками. Звуковой анализ слова, работа со звуко​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выми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Количе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ство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слогов в слове. Ударный слог.</w:t>
      </w:r>
    </w:p>
    <w:p w14:paraId="4094273E" w14:textId="77777777" w:rsidR="00F96290" w:rsidRPr="00A9166C" w:rsidRDefault="00000000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твёр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дости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— мягкости согласных звуков. Функции букв е, ё, ю, я. Мягкий знак как показатель мягкости предшествующего со​ гласного звука в конце слова. Последовательность букв в русском алфавите.</w:t>
      </w:r>
    </w:p>
    <w:p w14:paraId="0EB23D75" w14:textId="77777777" w:rsidR="00F96290" w:rsidRPr="00A9166C" w:rsidRDefault="00000000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Чтение 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Слоговое чтение (ориентация на букву, обозначающую глас​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звук).  Плавное слоговое чтение и чтение целыми словами со скоростью, соответствующей индивидуальному темпу.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Чте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с </w:t>
      </w:r>
      <w:r w:rsidRPr="00A9166C">
        <w:rPr>
          <w:lang w:val="ru-RU"/>
        </w:rPr>
        <w:br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интонациями и паузами в соответствии со знаками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препи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нания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. Осознанное чтение слов, </w:t>
      </w:r>
      <w:r w:rsidRPr="00A9166C">
        <w:rPr>
          <w:lang w:val="ru-RU"/>
        </w:rPr>
        <w:br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словосочетаний,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слова​ми). Орфографическое чтение (проговаривание) как средство самоконтроля при письме под диктовку и при списывании.</w:t>
      </w:r>
    </w:p>
    <w:p w14:paraId="66EC735D" w14:textId="77777777" w:rsidR="00F96290" w:rsidRPr="00A9166C" w:rsidRDefault="00000000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Письмо 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пространстве листа в тетради и на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простран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стве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классной доски. Гигиенические требования, которые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необ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ходимо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соблюдать во время </w:t>
      </w:r>
      <w:proofErr w:type="spellStart"/>
      <w:proofErr w:type="gram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письма.Начертание</w:t>
      </w:r>
      <w:proofErr w:type="spellEnd"/>
      <w:proofErr w:type="gram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письменных прописных и строчных букв.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Пись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мо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букв, буквосочетаний, слогов, слов, предложений с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соблюде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нием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9166C">
        <w:rPr>
          <w:lang w:val="ru-RU"/>
        </w:rPr>
        <w:br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гигиенических норм. Письмо разборчивым, аккуратным почерком. Письмо под диктовку слов и предложений,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написа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14:paraId="1812AA07" w14:textId="77777777" w:rsidR="00F96290" w:rsidRPr="00A9166C" w:rsidRDefault="00000000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 правописания и их применение: раздельное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написа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слов; обозначение гласных после шипящих в сочетаниях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жи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, ши (в положении под ударением),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ча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, ща, чу,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щу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пропис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14:paraId="1F118FF5" w14:textId="77777777" w:rsidR="00F96290" w:rsidRPr="00A9166C" w:rsidRDefault="0000000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A9166C">
        <w:rPr>
          <w:rFonts w:ascii="Times New Roman" w:eastAsia="Times New Roman" w:hAnsi="Times New Roman"/>
          <w:b/>
          <w:color w:val="0F0F50"/>
          <w:sz w:val="24"/>
          <w:lang w:val="ru-RU"/>
        </w:rPr>
        <w:t>СИСТЕМАТИЧЕСКИЙ КУРС</w:t>
      </w:r>
    </w:p>
    <w:p w14:paraId="7FCC736E" w14:textId="77777777" w:rsidR="00F96290" w:rsidRPr="00A9166C" w:rsidRDefault="00F96290">
      <w:pPr>
        <w:rPr>
          <w:lang w:val="ru-RU"/>
        </w:rPr>
        <w:sectPr w:rsidR="00F96290" w:rsidRPr="00A9166C">
          <w:pgSz w:w="11900" w:h="16840"/>
          <w:pgMar w:top="298" w:right="650" w:bottom="31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1754376" w14:textId="77777777" w:rsidR="00F96290" w:rsidRPr="00A9166C" w:rsidRDefault="00F96290">
      <w:pPr>
        <w:autoSpaceDE w:val="0"/>
        <w:autoSpaceDN w:val="0"/>
        <w:spacing w:after="72" w:line="220" w:lineRule="exact"/>
        <w:rPr>
          <w:lang w:val="ru-RU"/>
        </w:rPr>
      </w:pPr>
    </w:p>
    <w:p w14:paraId="6AA9F37C" w14:textId="77777777" w:rsidR="00F96290" w:rsidRPr="00A9166C" w:rsidRDefault="00000000">
      <w:pPr>
        <w:autoSpaceDE w:val="0"/>
        <w:autoSpaceDN w:val="0"/>
        <w:spacing w:after="0" w:line="262" w:lineRule="auto"/>
        <w:ind w:left="180" w:right="2016"/>
        <w:rPr>
          <w:lang w:val="ru-RU"/>
        </w:rPr>
      </w:pP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A9166C">
        <w:rPr>
          <w:lang w:val="ru-RU"/>
        </w:rPr>
        <w:br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Язык как основное средство человеческого общения.  Цели и ситуации общения.</w:t>
      </w:r>
    </w:p>
    <w:p w14:paraId="14EED249" w14:textId="77777777" w:rsidR="00F96290" w:rsidRPr="00A9166C" w:rsidRDefault="00000000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Звуки речи. Гласные и согласные звуки, их различение. Уда​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рение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в слове. Гласные ударные и безударные. Твёрдые и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мяг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​кие согласные звуки, их различение. Звонкие и глухие соглас​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ные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14:paraId="29060620" w14:textId="77777777" w:rsidR="00F96290" w:rsidRPr="00A9166C" w:rsidRDefault="00000000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 стол, конь. Небуквенные графические средства: пробел между словами, знак переноса. Русский алфавит: правильное название букв, их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последова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​тельность. Использование алфавита для </w:t>
      </w:r>
      <w:r w:rsidRPr="00A9166C">
        <w:rPr>
          <w:lang w:val="ru-RU"/>
        </w:rPr>
        <w:br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упорядочения списка слов.</w:t>
      </w:r>
    </w:p>
    <w:p w14:paraId="6725B7AA" w14:textId="77777777" w:rsidR="00F96290" w:rsidRPr="00A9166C" w:rsidRDefault="00000000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Произношение звуков и сочетаний звуков, ударение в словах в соответствии с нормами </w:t>
      </w:r>
      <w:r w:rsidRPr="00A9166C">
        <w:rPr>
          <w:lang w:val="ru-RU"/>
        </w:rPr>
        <w:br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современного русского литературного языка (на ограниченном перечне слов, отрабатываемом в учеб​</w:t>
      </w:r>
      <w:r w:rsidRPr="00A9166C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нике).</w:t>
      </w:r>
    </w:p>
    <w:p w14:paraId="2D03DDE2" w14:textId="77777777" w:rsidR="00F96290" w:rsidRPr="00A9166C" w:rsidRDefault="00000000">
      <w:pPr>
        <w:tabs>
          <w:tab w:val="left" w:pos="180"/>
        </w:tabs>
        <w:autoSpaceDE w:val="0"/>
        <w:autoSpaceDN w:val="0"/>
        <w:spacing w:before="190" w:after="0" w:line="271" w:lineRule="auto"/>
        <w:ind w:right="864"/>
        <w:rPr>
          <w:lang w:val="ru-RU"/>
        </w:rPr>
      </w:pP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Лексика 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14:paraId="0863FAE0" w14:textId="77777777" w:rsidR="00F96290" w:rsidRPr="00A9166C" w:rsidRDefault="00000000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 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Предложение как единица языка (ознакомление). Слово, предложение (наблюдение над сходством и различи​ем). Установление связи слов в предложении при помощи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смыс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ловых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вопросов.</w:t>
      </w:r>
    </w:p>
    <w:p w14:paraId="7E9C19B2" w14:textId="77777777" w:rsidR="00F96290" w:rsidRPr="00A9166C" w:rsidRDefault="00000000">
      <w:pPr>
        <w:autoSpaceDE w:val="0"/>
        <w:autoSpaceDN w:val="0"/>
        <w:spacing w:before="70" w:after="0" w:line="230" w:lineRule="auto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Восстановление деформированных предложений.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Составле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предложений из набора форм слов.</w:t>
      </w:r>
    </w:p>
    <w:p w14:paraId="4592B5F4" w14:textId="77777777" w:rsidR="00F96290" w:rsidRPr="00A9166C" w:rsidRDefault="00000000">
      <w:pPr>
        <w:autoSpaceDE w:val="0"/>
        <w:autoSpaceDN w:val="0"/>
        <w:spacing w:before="190" w:after="0" w:line="262" w:lineRule="auto"/>
        <w:ind w:left="180" w:right="6048"/>
        <w:rPr>
          <w:lang w:val="ru-RU"/>
        </w:rPr>
      </w:pP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A9166C">
        <w:rPr>
          <w:lang w:val="ru-RU"/>
        </w:rPr>
        <w:br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</w:t>
      </w:r>
    </w:p>
    <w:p w14:paraId="285B27E3" w14:textId="77777777" w:rsidR="00F96290" w:rsidRPr="00A9166C" w:rsidRDefault="00000000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раздельное написание слов в предложении;</w:t>
      </w:r>
    </w:p>
    <w:p w14:paraId="4C15E590" w14:textId="77777777" w:rsidR="00F96290" w:rsidRPr="00A9166C" w:rsidRDefault="00000000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прописная буква в начале предложения и в именах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собствен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: в именах и фамилиях людей, кличках животных;</w:t>
      </w:r>
    </w:p>
    <w:p w14:paraId="7F14A4B1" w14:textId="77777777" w:rsidR="00F96290" w:rsidRPr="00A9166C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перенос слов (без учёта морфемного членения слова);</w:t>
      </w:r>
    </w:p>
    <w:p w14:paraId="55FF2345" w14:textId="77777777" w:rsidR="00F96290" w:rsidRPr="00A9166C" w:rsidRDefault="00000000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гласные после шипящих в сочетаниях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жи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, ши (в положении под ударением),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ча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, ща, чу,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щу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14:paraId="37F8E968" w14:textId="77777777" w:rsidR="00F96290" w:rsidRPr="00A9166C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сочетания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чк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чн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14:paraId="631EFE5D" w14:textId="77777777" w:rsidR="00F96290" w:rsidRPr="00A9166C" w:rsidRDefault="00000000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слова с непроверяемыми гласными и согласными (перечень слов в орфографическом словаре учебника);</w:t>
      </w:r>
    </w:p>
    <w:p w14:paraId="37112FD8" w14:textId="77777777" w:rsidR="00F96290" w:rsidRPr="00A9166C" w:rsidRDefault="00000000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знаки препинания в конце предложения: точка,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вопроситель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и восклицательный знаки. Алгоритм списывания текста.</w:t>
      </w:r>
    </w:p>
    <w:p w14:paraId="29654730" w14:textId="77777777" w:rsidR="00F96290" w:rsidRPr="00A9166C" w:rsidRDefault="00000000">
      <w:pPr>
        <w:tabs>
          <w:tab w:val="left" w:pos="180"/>
        </w:tabs>
        <w:autoSpaceDE w:val="0"/>
        <w:autoSpaceDN w:val="0"/>
        <w:spacing w:before="178" w:after="0" w:line="271" w:lineRule="auto"/>
        <w:ind w:right="576"/>
        <w:rPr>
          <w:lang w:val="ru-RU"/>
        </w:rPr>
      </w:pP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Речь как основная форма общения между людьми. Текст как единица речи (ознакомление). Ситуация общения: цель общения, с кем и где происходит об​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щение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. Ситуации устного общения</w:t>
      </w:r>
    </w:p>
    <w:p w14:paraId="2D68CE7C" w14:textId="77777777" w:rsidR="00F96290" w:rsidRPr="00A9166C" w:rsidRDefault="00F96290">
      <w:pPr>
        <w:rPr>
          <w:lang w:val="ru-RU"/>
        </w:rPr>
        <w:sectPr w:rsidR="00F96290" w:rsidRPr="00A9166C">
          <w:pgSz w:w="11900" w:h="16840"/>
          <w:pgMar w:top="292" w:right="676" w:bottom="444" w:left="666" w:header="720" w:footer="720" w:gutter="0"/>
          <w:cols w:space="720" w:equalWidth="0">
            <w:col w:w="10558" w:space="0"/>
          </w:cols>
          <w:docGrid w:linePitch="360"/>
        </w:sectPr>
      </w:pPr>
    </w:p>
    <w:p w14:paraId="28C640EB" w14:textId="77777777" w:rsidR="00F96290" w:rsidRPr="00A9166C" w:rsidRDefault="00F96290">
      <w:pPr>
        <w:autoSpaceDE w:val="0"/>
        <w:autoSpaceDN w:val="0"/>
        <w:spacing w:after="66" w:line="220" w:lineRule="exact"/>
        <w:rPr>
          <w:lang w:val="ru-RU"/>
        </w:rPr>
      </w:pPr>
    </w:p>
    <w:p w14:paraId="58B530FD" w14:textId="77777777" w:rsidR="00F96290" w:rsidRPr="00A9166C" w:rsidRDefault="00000000">
      <w:pPr>
        <w:autoSpaceDE w:val="0"/>
        <w:autoSpaceDN w:val="0"/>
        <w:spacing w:after="0" w:line="271" w:lineRule="auto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(чтение диалогов по ролям, просмотр видеоматериалов, прослушивание аудиозаписи). Нормы речевого этикета в ситуациях учебного и бытового об​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щения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(приветствие, прощание, извинение, благодарность, об​ращение с просьбой).</w:t>
      </w:r>
    </w:p>
    <w:p w14:paraId="3A254DE6" w14:textId="77777777" w:rsidR="00F96290" w:rsidRPr="00A9166C" w:rsidRDefault="00F96290">
      <w:pPr>
        <w:rPr>
          <w:lang w:val="ru-RU"/>
        </w:rPr>
        <w:sectPr w:rsidR="00F96290" w:rsidRPr="00A9166C">
          <w:pgSz w:w="11900" w:h="16840"/>
          <w:pgMar w:top="286" w:right="1238" w:bottom="1440" w:left="666" w:header="720" w:footer="720" w:gutter="0"/>
          <w:cols w:space="720" w:equalWidth="0">
            <w:col w:w="9996" w:space="0"/>
          </w:cols>
          <w:docGrid w:linePitch="360"/>
        </w:sectPr>
      </w:pPr>
    </w:p>
    <w:p w14:paraId="442A514A" w14:textId="77777777" w:rsidR="00F96290" w:rsidRPr="00A9166C" w:rsidRDefault="00F96290">
      <w:pPr>
        <w:autoSpaceDE w:val="0"/>
        <w:autoSpaceDN w:val="0"/>
        <w:spacing w:after="78" w:line="220" w:lineRule="exact"/>
        <w:rPr>
          <w:lang w:val="ru-RU"/>
        </w:rPr>
      </w:pPr>
    </w:p>
    <w:p w14:paraId="267D4A78" w14:textId="77777777" w:rsidR="00F96290" w:rsidRPr="00A9166C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2F9E951E" w14:textId="77777777" w:rsidR="00F96290" w:rsidRPr="00A9166C" w:rsidRDefault="00000000">
      <w:pPr>
        <w:tabs>
          <w:tab w:val="left" w:pos="180"/>
        </w:tabs>
        <w:autoSpaceDE w:val="0"/>
        <w:autoSpaceDN w:val="0"/>
        <w:spacing w:before="346" w:after="0" w:line="262" w:lineRule="auto"/>
        <w:ind w:right="864"/>
        <w:rPr>
          <w:lang w:val="ru-RU"/>
        </w:rPr>
      </w:pP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Изучение русского языка в 1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71CB6A39" w14:textId="77777777" w:rsidR="00F96290" w:rsidRPr="00A9166C" w:rsidRDefault="00000000">
      <w:pPr>
        <w:autoSpaceDE w:val="0"/>
        <w:autoSpaceDN w:val="0"/>
        <w:spacing w:before="382" w:after="0" w:line="230" w:lineRule="auto"/>
        <w:rPr>
          <w:lang w:val="ru-RU"/>
        </w:rPr>
      </w:pP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23B7141B" w14:textId="77777777" w:rsidR="00F96290" w:rsidRPr="00A9166C" w:rsidRDefault="00000000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осознание своей этнокультурной и российской граждан​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ской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идентичности, понимание роли русского языка как государственного языка Российской Федерации и языка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межнацио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нального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 народов России;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сопричастность к прошлому, настоящему и будущему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сво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​ей страны и родного края, в том числе через обсуждение ситуаций при работе с художественными произведениями;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уважение к своему и другим народам, формируемое в том числе на основе примеров из художественных произведений;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человеке как члене об​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щества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, о правах и ответственности, уважении и достоинстве человека, о нравственно​этических нормах поведения и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прави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лах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9166C">
        <w:rPr>
          <w:lang w:val="ru-RU"/>
        </w:rPr>
        <w:br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отношений, в том числе отражённых в художественных произведениях; 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признание индивидуальности каждого человека с опорой на собственный жизненный и читательский опыт;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проявление сопереживания, уважения и доброжелатель​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, в том числе с использованием адекватных языковых средств для выражения своего состояния и чувств;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любых форм поведения, направленных на причинение физического  и  морального вреда  другим  людям (в том числе связанного с использованием недопустимых средств языка); </w:t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стремление к самовыражению в разных видах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художе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ственной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в том числе в искусстве слова;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осозна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важности русского языка как средства общения и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самовы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ражения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—   бережное отношение к физическому и психическому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здо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ровью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, проявляющееся в выборе приемлемых способов речевого самовыражения и соблюдении норм речевого этикета и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пра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​вил общения; 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трудо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​вой деятельности, интерес к различным профессиям,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возника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ющий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обсуждении примеров из художественных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произве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дений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14:paraId="418B0BFA" w14:textId="77777777" w:rsidR="00F96290" w:rsidRPr="00A9166C" w:rsidRDefault="00F96290">
      <w:pPr>
        <w:rPr>
          <w:lang w:val="ru-RU"/>
        </w:rPr>
        <w:sectPr w:rsidR="00F96290" w:rsidRPr="00A9166C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E574A31" w14:textId="77777777" w:rsidR="00F96290" w:rsidRPr="00A9166C" w:rsidRDefault="00F96290">
      <w:pPr>
        <w:autoSpaceDE w:val="0"/>
        <w:autoSpaceDN w:val="0"/>
        <w:spacing w:after="78" w:line="220" w:lineRule="exact"/>
        <w:rPr>
          <w:lang w:val="ru-RU"/>
        </w:rPr>
      </w:pPr>
    </w:p>
    <w:p w14:paraId="45C60182" w14:textId="77777777" w:rsidR="00F96290" w:rsidRPr="00A9166C" w:rsidRDefault="00000000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бережное отношение к природе, формируемое в процессе работы с текстами;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действий, приносящих ей вред; 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ность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A9166C">
        <w:rPr>
          <w:lang w:val="ru-RU"/>
        </w:rPr>
        <w:br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его познании.</w:t>
      </w:r>
    </w:p>
    <w:p w14:paraId="5834AB8C" w14:textId="77777777" w:rsidR="00F96290" w:rsidRPr="00A9166C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77A5F319" w14:textId="77777777" w:rsidR="00F96290" w:rsidRPr="00A9166C" w:rsidRDefault="00000000">
      <w:pPr>
        <w:tabs>
          <w:tab w:val="left" w:pos="180"/>
        </w:tabs>
        <w:autoSpaceDE w:val="0"/>
        <w:autoSpaceDN w:val="0"/>
        <w:spacing w:before="168" w:after="0" w:line="262" w:lineRule="auto"/>
        <w:ind w:right="864"/>
        <w:rPr>
          <w:lang w:val="ru-RU"/>
        </w:rPr>
      </w:pP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14:paraId="346BECBC" w14:textId="77777777" w:rsidR="00F96290" w:rsidRPr="00A9166C" w:rsidRDefault="00000000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</w:t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частеречная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принадлежность,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грамматиче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ский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признак, лексическое значение и др.); устанавливать аналогии языковых единиц;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объединять объекты (языковые единицы) по определённо​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му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признаку;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в языковом материале закономерности и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проти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воречия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предложенного учителем алгоритма наблюдения; анализировать алгоритм действий при работе с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языко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выми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единицами, самостоятельно выделять учебные операции при анализе языковых единиц;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выявлять недостаток информации для решения учебной и практической задачи на основе предложенного алгоритма, фор​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мулировать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запрос на дополнительную информацию;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устанавливать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причинно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​следственные связи в ситуациях наблюдения за языковым материалом, делать выводы.</w:t>
      </w:r>
    </w:p>
    <w:p w14:paraId="2B65BC71" w14:textId="77777777" w:rsidR="00F96290" w:rsidRPr="00A9166C" w:rsidRDefault="00000000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</w:t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с помощью учителя формулировать цель, планировать из​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менения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языкового объекта, речевой ситуации;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сравнивать несколько вариантов выполнения задания, выбирать наиболее подходящий (на основе предложенных критериев);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проводить по предложенному плану несложное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лингви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стическое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мини-​исследование, </w:t>
      </w:r>
      <w:r w:rsidRPr="00A9166C">
        <w:rPr>
          <w:lang w:val="ru-RU"/>
        </w:rPr>
        <w:br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выполнять по предложенному плану проектное задание;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формулировать выводы и подкреплять их доказательства​ми на основе результатов </w:t>
      </w:r>
      <w:r w:rsidRPr="00A9166C">
        <w:rPr>
          <w:lang w:val="ru-RU"/>
        </w:rPr>
        <w:br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прогнозировать возможное развитие процессов, событий и их последствия в аналогичных или сходных ситуациях.</w:t>
      </w:r>
    </w:p>
    <w:p w14:paraId="78FB1436" w14:textId="77777777" w:rsidR="00F96290" w:rsidRPr="00A9166C" w:rsidRDefault="00000000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</w:t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выбирать источник получения информации: нужный словарь для получения запрашиваемой информации, для уточнения;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согласно заданному алгоритму находить представленную в явном виде информацию в предложенном источнике: в слова​рях, справочниках;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соблюдать с помощью взрослых (педагогических работни​ков, родителей, законных</w:t>
      </w:r>
    </w:p>
    <w:p w14:paraId="534361AA" w14:textId="77777777" w:rsidR="00F96290" w:rsidRPr="00A9166C" w:rsidRDefault="00F96290">
      <w:pPr>
        <w:rPr>
          <w:lang w:val="ru-RU"/>
        </w:rPr>
        <w:sectPr w:rsidR="00F96290" w:rsidRPr="00A9166C">
          <w:pgSz w:w="11900" w:h="16840"/>
          <w:pgMar w:top="298" w:right="660" w:bottom="452" w:left="666" w:header="720" w:footer="720" w:gutter="0"/>
          <w:cols w:space="720" w:equalWidth="0">
            <w:col w:w="10574" w:space="0"/>
          </w:cols>
          <w:docGrid w:linePitch="360"/>
        </w:sectPr>
      </w:pPr>
    </w:p>
    <w:p w14:paraId="5B068EF2" w14:textId="77777777" w:rsidR="00F96290" w:rsidRPr="00A9166C" w:rsidRDefault="00F96290">
      <w:pPr>
        <w:autoSpaceDE w:val="0"/>
        <w:autoSpaceDN w:val="0"/>
        <w:spacing w:after="66" w:line="220" w:lineRule="exact"/>
        <w:rPr>
          <w:lang w:val="ru-RU"/>
        </w:rPr>
      </w:pPr>
    </w:p>
    <w:p w14:paraId="25A6D21A" w14:textId="77777777" w:rsidR="00F96290" w:rsidRPr="00A9166C" w:rsidRDefault="00000000">
      <w:pPr>
        <w:tabs>
          <w:tab w:val="left" w:pos="180"/>
        </w:tabs>
        <w:autoSpaceDE w:val="0"/>
        <w:autoSpaceDN w:val="0"/>
        <w:spacing w:after="0" w:line="283" w:lineRule="auto"/>
        <w:ind w:right="720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анализировать и создавать текстовую, видео​,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графиче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скую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, звуковую информацию в соответствии с учебной зада​чей;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понимать лингвистическую информацию, зафиксирован​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ную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в виде таблиц, схем; самостоятельно создавать схемы, таблицы для представления лингвистической информации.</w:t>
      </w:r>
    </w:p>
    <w:p w14:paraId="0BD6F069" w14:textId="77777777" w:rsidR="00F96290" w:rsidRPr="00A9166C" w:rsidRDefault="0000000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руются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A9166C">
        <w:rPr>
          <w:lang w:val="ru-RU"/>
        </w:rPr>
        <w:br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 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воспринимать и формулировать суждения, выражать эмо​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ции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соответствии с целями и условиями общения в знакомой среде;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проявлять уважительное отношение к собеседнику, со​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блюдать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ведения диалоги и дискуссии;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признавать возможность существования разных точек зрения;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корректно и аргументированно высказывать своё  мне​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строить речевое высказывание в соответствии с постав​ленной задачей;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создавать устные и письменные тексты (описание, рас​суждение, повествование) в соответствии с речевой ситуацией;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готовить небольшие публичные выступления о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результа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тах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парной и групповой работы, о результатах наблюдения, выполненного мини-​исследования, проектного задания;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подбирать иллюстративный материал (рисунки, фото, плакаты) к тексту выступления.</w:t>
      </w:r>
    </w:p>
    <w:p w14:paraId="4FD1B220" w14:textId="77777777" w:rsidR="00F96290" w:rsidRPr="00A9166C" w:rsidRDefault="00000000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руются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</w:t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14:paraId="3AAB687E" w14:textId="77777777" w:rsidR="00F96290" w:rsidRPr="00A9166C" w:rsidRDefault="00000000">
      <w:pPr>
        <w:autoSpaceDE w:val="0"/>
        <w:autoSpaceDN w:val="0"/>
        <w:spacing w:before="70" w:after="0" w:line="271" w:lineRule="auto"/>
        <w:ind w:left="180" w:right="1728"/>
        <w:rPr>
          <w:lang w:val="ru-RU"/>
        </w:rPr>
      </w:pPr>
      <w:r w:rsidRPr="00A9166C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A9166C">
        <w:rPr>
          <w:lang w:val="ru-RU"/>
        </w:rPr>
        <w:br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планировать действия по решению учебной задачи для по​лучения </w:t>
      </w:r>
      <w:proofErr w:type="gram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результата;—</w:t>
      </w:r>
      <w:proofErr w:type="gram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   выстраивать последовательность выбранных действий.</w:t>
      </w:r>
    </w:p>
    <w:p w14:paraId="5CD46EB5" w14:textId="77777777" w:rsidR="00F96290" w:rsidRPr="00A9166C" w:rsidRDefault="00000000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причины успеха/неудач учебной деятель​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корректировать свои учебные действия для преодоления речевых и орфографических ошибок;</w:t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соотносить результат деятельности с поставленной учеб​ной задачей по выделению, </w:t>
      </w:r>
      <w:r w:rsidRPr="00A9166C">
        <w:rPr>
          <w:lang w:val="ru-RU"/>
        </w:rPr>
        <w:br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характеристике, использованию языковых единиц;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ошибку, допущенную при работе с языковым материалом, находить </w:t>
      </w:r>
      <w:r w:rsidRPr="00A9166C">
        <w:rPr>
          <w:lang w:val="ru-RU"/>
        </w:rPr>
        <w:br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орфографическую и пунктуационную ошибку;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результаты своей деятельности и деятельно​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сти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одноклассников, объективно оценивать их по предложен​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ным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критериям.</w:t>
      </w:r>
    </w:p>
    <w:p w14:paraId="5CA7F3CA" w14:textId="77777777" w:rsidR="00F96290" w:rsidRPr="00A9166C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14:paraId="324064A6" w14:textId="77777777" w:rsidR="00F96290" w:rsidRPr="00A9166C" w:rsidRDefault="00000000">
      <w:pPr>
        <w:tabs>
          <w:tab w:val="left" w:pos="180"/>
        </w:tabs>
        <w:autoSpaceDE w:val="0"/>
        <w:autoSpaceDN w:val="0"/>
        <w:spacing w:before="118" w:after="0" w:line="286" w:lineRule="auto"/>
        <w:ind w:right="288"/>
        <w:rPr>
          <w:lang w:val="ru-RU"/>
        </w:rPr>
      </w:pP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краткосрочные и долгосрочные цели (ин​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дивидуальные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с учётом участия в коллективных задачах) в стандартной (типовой) ситуации на основе предложенного учи​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телем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формата планирования, распределения промежуточных шагов и сроков;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проявлять готовность руководить, выполнять поручения, подчиняться, самостоятельно разрешать конфликты;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ответственно выполнять свою часть работы;</w:t>
      </w:r>
    </w:p>
    <w:p w14:paraId="6B620D18" w14:textId="77777777" w:rsidR="00F96290" w:rsidRPr="00A9166C" w:rsidRDefault="00F96290">
      <w:pPr>
        <w:rPr>
          <w:lang w:val="ru-RU"/>
        </w:rPr>
        <w:sectPr w:rsidR="00F96290" w:rsidRPr="00A9166C">
          <w:pgSz w:w="11900" w:h="16840"/>
          <w:pgMar w:top="286" w:right="698" w:bottom="368" w:left="666" w:header="720" w:footer="720" w:gutter="0"/>
          <w:cols w:space="720" w:equalWidth="0">
            <w:col w:w="10536" w:space="0"/>
          </w:cols>
          <w:docGrid w:linePitch="360"/>
        </w:sectPr>
      </w:pPr>
    </w:p>
    <w:p w14:paraId="2B9D34ED" w14:textId="77777777" w:rsidR="00F96290" w:rsidRPr="00A9166C" w:rsidRDefault="00F96290">
      <w:pPr>
        <w:autoSpaceDE w:val="0"/>
        <w:autoSpaceDN w:val="0"/>
        <w:spacing w:after="78" w:line="220" w:lineRule="exact"/>
        <w:rPr>
          <w:lang w:val="ru-RU"/>
        </w:rPr>
      </w:pPr>
    </w:p>
    <w:p w14:paraId="49042E75" w14:textId="77777777" w:rsidR="00F96290" w:rsidRPr="00A9166C" w:rsidRDefault="00000000">
      <w:pPr>
        <w:autoSpaceDE w:val="0"/>
        <w:autoSpaceDN w:val="0"/>
        <w:spacing w:after="0" w:line="262" w:lineRule="auto"/>
        <w:ind w:left="180" w:right="1584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оценивать свой вклад в общий результат;</w:t>
      </w:r>
      <w:r w:rsidRPr="00A9166C">
        <w:rPr>
          <w:lang w:val="ru-RU"/>
        </w:rPr>
        <w:br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выполнять совместные проектные задания с опорой на предложенные образцы.</w:t>
      </w:r>
    </w:p>
    <w:p w14:paraId="4077077C" w14:textId="77777777" w:rsidR="00F96290" w:rsidRPr="00A9166C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3166F6BD" w14:textId="77777777" w:rsidR="00F96290" w:rsidRPr="00A9166C" w:rsidRDefault="00000000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первом классе </w:t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различать слово и предложение; вычленять слова из пред​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ложений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вычленять звуки из слова;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различать гласные и согласные звуки (в том числе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разли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чать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в слове согласный звук [й’] и гласный звук [и]);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различать ударные и безударные гласные звуки;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различать согласные звуки: мягкие и твёрдые, звонкие и глухие (вне слова и в слове);</w:t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различать понятия «звук» и «буква»;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определять количество слогов в слове; делить слова на слоги (простые случаи: слова без стечения согласных); определять в слове ударный слог;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обозначать на письме мягкость согласных звуков буквами </w:t>
      </w:r>
      <w:r w:rsidRPr="00A9166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A9166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A9166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A9166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я </w:t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и буквой </w:t>
      </w:r>
      <w:r w:rsidRPr="00A9166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в конце слова;</w:t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правильно называть буквы русского алфавита;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вать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знание последовательности букв русского алфавита для упорядочения небольшого списка слов;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писать аккуратным разборчивым почерком без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искаже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ний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прописные и строчные буквы, соединения букв, слова;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применять изученные правила правописания: раздельное написание слов в предложении; знаки препинания в конце пред​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ложения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слов по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сло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​гам (простые случаи: слова из слогов типа «согласный + глас​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»); гласные после шипящих в сочетаниях </w:t>
      </w:r>
      <w:proofErr w:type="spellStart"/>
      <w:r w:rsidRPr="00A9166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жи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A9166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ши </w:t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(в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положе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нии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под ударением), </w:t>
      </w:r>
      <w:proofErr w:type="spellStart"/>
      <w:r w:rsidRPr="00A9166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ча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A9166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ща</w:t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A9166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чу</w:t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A9166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щу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; непроверяемые гласные и согласные (перечень слов в орфографическом словаре учебника);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правильно списывать (без пропусков и искажений букв) слова и предложения, тексты объёмом не более 25 слов;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писать под диктовку (без пропусков и искажений букв) слова, предложения из  3—5  слов, тексты  объёмом  не  более 20 слов, правописание которых не расходится с произношением;</w:t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находить и исправлять ошибки на изученные правила, описки;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понимать прослушанный текст;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читать вслух и про себя (с пониманием) короткие тексты с соблюдением интонации и пауз в соответствии со знаками пре​пинания в конце предложения;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в тексте слова, значение которых требует 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уточ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​нения;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составлять предложение из набора форм слов;</w:t>
      </w:r>
      <w:r w:rsidRPr="00A9166C">
        <w:rPr>
          <w:lang w:val="ru-RU"/>
        </w:rPr>
        <w:br/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устно составлять текст из 3—5 предложений по сюжет​</w:t>
      </w:r>
      <w:proofErr w:type="spellStart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ным</w:t>
      </w:r>
      <w:proofErr w:type="spellEnd"/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 картинкам и наблюдениям;</w:t>
      </w:r>
      <w:r w:rsidRPr="00A9166C">
        <w:rPr>
          <w:lang w:val="ru-RU"/>
        </w:rPr>
        <w:tab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—    использовать изученные понятия в процессе решения учебных задач.</w:t>
      </w:r>
    </w:p>
    <w:p w14:paraId="56149091" w14:textId="77777777" w:rsidR="00F96290" w:rsidRPr="00A9166C" w:rsidRDefault="00F96290">
      <w:pPr>
        <w:rPr>
          <w:lang w:val="ru-RU"/>
        </w:rPr>
        <w:sectPr w:rsidR="00F96290" w:rsidRPr="00A9166C">
          <w:pgSz w:w="11900" w:h="16840"/>
          <w:pgMar w:top="298" w:right="716" w:bottom="1440" w:left="666" w:header="720" w:footer="720" w:gutter="0"/>
          <w:cols w:space="720" w:equalWidth="0">
            <w:col w:w="10518" w:space="0"/>
          </w:cols>
          <w:docGrid w:linePitch="360"/>
        </w:sectPr>
      </w:pPr>
    </w:p>
    <w:p w14:paraId="6DFAF7B2" w14:textId="77777777" w:rsidR="00F96290" w:rsidRPr="00A9166C" w:rsidRDefault="00F96290">
      <w:pPr>
        <w:autoSpaceDE w:val="0"/>
        <w:autoSpaceDN w:val="0"/>
        <w:spacing w:after="64" w:line="220" w:lineRule="exact"/>
        <w:rPr>
          <w:lang w:val="ru-RU"/>
        </w:rPr>
      </w:pPr>
    </w:p>
    <w:p w14:paraId="4FFD4C84" w14:textId="77777777" w:rsidR="00F96290" w:rsidRDefault="00000000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632"/>
        <w:gridCol w:w="528"/>
        <w:gridCol w:w="1104"/>
        <w:gridCol w:w="1142"/>
        <w:gridCol w:w="864"/>
        <w:gridCol w:w="3302"/>
        <w:gridCol w:w="1080"/>
        <w:gridCol w:w="1382"/>
      </w:tblGrid>
      <w:tr w:rsidR="00F96290" w14:paraId="63E61CAE" w14:textId="7777777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D50AD" w14:textId="77777777" w:rsidR="00F96290" w:rsidRDefault="00000000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BCC5D4" w14:textId="77777777" w:rsidR="00F96290" w:rsidRPr="00A9166C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FE2CB6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05FBAA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946F6A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831A5C" w14:textId="77777777" w:rsidR="00F96290" w:rsidRDefault="00000000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727FF" w14:textId="77777777" w:rsidR="00F96290" w:rsidRDefault="00000000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F96290" w14:paraId="4F282C49" w14:textId="77777777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71E26" w14:textId="77777777" w:rsidR="00F96290" w:rsidRDefault="00F9629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C5099" w14:textId="77777777" w:rsidR="00F96290" w:rsidRDefault="00F96290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2CF1A6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3F2EB8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01247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9E191" w14:textId="77777777" w:rsidR="00F96290" w:rsidRDefault="00F9629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F6538" w14:textId="77777777" w:rsidR="00F96290" w:rsidRDefault="00F9629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B04C3" w14:textId="77777777" w:rsidR="00F96290" w:rsidRDefault="00F9629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28A80" w14:textId="77777777" w:rsidR="00F96290" w:rsidRDefault="00F96290"/>
        </w:tc>
      </w:tr>
      <w:tr w:rsidR="00F96290" w14:paraId="20AFC758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7D9EA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ОБУЧЕНИЕ ГРАМОТЕ</w:t>
            </w:r>
          </w:p>
        </w:tc>
      </w:tr>
      <w:tr w:rsidR="00F96290" w14:paraId="33DDC052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F2C93" w14:textId="77777777" w:rsidR="00F96290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F96290" w:rsidRPr="00A9166C" w14:paraId="176EF1E1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7D71D" w14:textId="77777777" w:rsidR="00F96290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745EC2" w14:textId="77777777" w:rsidR="00F96290" w:rsidRPr="00A9166C" w:rsidRDefault="0000000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40F8A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523E2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E6D98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2F278D" w14:textId="77777777" w:rsidR="00F96290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02.09.2022 06.09.2022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D2310" w14:textId="77777777" w:rsidR="00F96290" w:rsidRPr="00A9166C" w:rsidRDefault="00000000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серией сюжетных картинок,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выстроенных в 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​вильной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последовательности: анализ изображённых 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собы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тий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обсуждение сюжета, составление устного рассказа с опорой на картинки;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070AA8" w14:textId="77777777" w:rsidR="00F96290" w:rsidRDefault="00000000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30B3CF" w14:textId="77777777" w:rsidR="00F96290" w:rsidRPr="00A9166C" w:rsidRDefault="0000000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14:paraId="313D5F71" w14:textId="77777777">
        <w:trPr>
          <w:trHeight w:hRule="exact" w:val="348"/>
        </w:trPr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20AF3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AAC751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8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D73B8" w14:textId="77777777" w:rsidR="00F96290" w:rsidRDefault="00F96290"/>
        </w:tc>
      </w:tr>
      <w:tr w:rsidR="00F96290" w14:paraId="393FC44B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346CC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Фонетика</w:t>
            </w:r>
          </w:p>
        </w:tc>
      </w:tr>
      <w:tr w:rsidR="00F96290" w:rsidRPr="00A9166C" w14:paraId="5005DDBB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A5653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E8944" w14:textId="77777777" w:rsidR="00F96290" w:rsidRPr="00A9166C" w:rsidRDefault="0000000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Звуки речи. Интонационное выделение звука в слове. Определение частотного звука в стихотворении. Называние слов с заданным звуком. Дифференциация близких по акустико-артикуляционным признакам звуков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D4CAC0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2E173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3FA702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6D457" w14:textId="77777777" w:rsidR="00F96290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07.09.2022 13.09.2022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CD48F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группировка слов по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первому </w:t>
            </w:r>
            <w:proofErr w:type="gram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звуку(</w:t>
            </w:r>
            <w:proofErr w:type="gram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 последнему звуку), по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наличию близких в акустико-артикуляционном отношении звуков ([н] — [м], [р] — [л], [с] —[ш] и др.);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B372AE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4332EE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35A1C842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82B53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2C135" w14:textId="77777777" w:rsidR="00F96290" w:rsidRPr="00A9166C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последовательности звуков в слове и количества звуков.</w:t>
            </w:r>
          </w:p>
          <w:p w14:paraId="19FACE9F" w14:textId="77777777" w:rsidR="00F96290" w:rsidRPr="00A9166C" w:rsidRDefault="00000000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D55E5D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1DCE5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D3FF20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EF68D5" w14:textId="77777777" w:rsidR="00F96290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14.09.2022 15.09.2022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959708" w14:textId="77777777" w:rsidR="00F96290" w:rsidRPr="00A9166C" w:rsidRDefault="0000000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«Живые звуки»: моделирование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звукового состава слова в игровых ситуациях;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CFFE13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52F586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1F47982C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C56C2" w14:textId="77777777" w:rsidR="00F96290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90E98" w14:textId="77777777" w:rsidR="00F96290" w:rsidRPr="00A9166C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 и безударных. Ударный слог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E1A6F3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E87EE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16C28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DF2B4C" w14:textId="77777777" w:rsidR="00F96290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16.09.2022 30.09.2022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CEA9D" w14:textId="77777777" w:rsidR="00F96290" w:rsidRPr="00A9166C" w:rsidRDefault="0000000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«Чем гласные звуки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отличаются по произношению от согласных звуков?»; как результат участия в диалоге: различение гласных и согласных звуков по отсутствию/наличию преграды;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14102" w14:textId="77777777" w:rsidR="00F96290" w:rsidRDefault="00000000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7B781" w14:textId="77777777" w:rsidR="00F96290" w:rsidRPr="00A9166C" w:rsidRDefault="0000000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510E663A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58E54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1E4CA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Твёрдость и мягкость согласных звуков как смыслоразличительная функция.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твёрдых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мягких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согласных звуков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2DCAB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986A4E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3188A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136AF" w14:textId="77777777" w:rsidR="00F96290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03.10.2022 05.10.2022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DB952B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«Чем гласные звуки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отличаются по произношению от согласных звуков?»; как результат участия в диалоге: различение гласных и согласных звуков по отсутствию/наличию преграды;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651F0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22A52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6E3594EB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4A220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C846A" w14:textId="77777777" w:rsidR="00F96290" w:rsidRPr="00A9166C" w:rsidRDefault="00000000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Дифференциация парных по твёрдости — мягкости согласных звуков. Дифференциация парных по звонкости — глухости звуков (без введения терминов «звонкость», «глухость»)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F0815F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FC917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F25E4F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18C634" w14:textId="77777777" w:rsidR="00F96290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06.10.2022 10.10.2022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899FF" w14:textId="77777777" w:rsidR="00F96290" w:rsidRPr="00A9166C" w:rsidRDefault="0000000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«Назови братца» (парный по твёрдости — мягкости звук);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8B510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06F017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59576D5F" w14:textId="77777777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9EF129" w14:textId="77777777" w:rsidR="00F96290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967A0D" w14:textId="77777777" w:rsidR="00F96290" w:rsidRDefault="00000000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Слог как минимальная произносительная единица. Слогообразующая функция гласных звуков. Определение количества слогов в слове.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слоги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(простые однозначные случаи)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D51B7D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C7149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2E66C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E7C19" w14:textId="77777777" w:rsidR="00F96290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11.10.2022 13.10.2022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BB422" w14:textId="77777777" w:rsidR="00F96290" w:rsidRPr="00A9166C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группах: нахождение и исправление ошибок, допущенных при делении слов на слоги, в определении ударного звука;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9A4928" w14:textId="77777777" w:rsidR="00F96290" w:rsidRDefault="00000000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F53DFA" w14:textId="77777777" w:rsidR="00F96290" w:rsidRPr="00A9166C" w:rsidRDefault="0000000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</w:tbl>
    <w:p w14:paraId="0A0BBAC8" w14:textId="77777777" w:rsidR="00F96290" w:rsidRPr="00A9166C" w:rsidRDefault="00F96290">
      <w:pPr>
        <w:autoSpaceDE w:val="0"/>
        <w:autoSpaceDN w:val="0"/>
        <w:spacing w:after="0" w:line="14" w:lineRule="exact"/>
        <w:rPr>
          <w:lang w:val="ru-RU"/>
        </w:rPr>
      </w:pPr>
    </w:p>
    <w:p w14:paraId="7F093D9B" w14:textId="77777777" w:rsidR="00F96290" w:rsidRPr="00A9166C" w:rsidRDefault="00F96290">
      <w:pPr>
        <w:rPr>
          <w:lang w:val="ru-RU"/>
        </w:rPr>
        <w:sectPr w:rsidR="00F96290" w:rsidRPr="00A9166C">
          <w:pgSz w:w="16840" w:h="11900"/>
          <w:pgMar w:top="282" w:right="640" w:bottom="35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08D50EE" w14:textId="77777777" w:rsidR="00F96290" w:rsidRPr="00A9166C" w:rsidRDefault="00F96290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632"/>
        <w:gridCol w:w="528"/>
        <w:gridCol w:w="1104"/>
        <w:gridCol w:w="1142"/>
        <w:gridCol w:w="864"/>
        <w:gridCol w:w="3302"/>
        <w:gridCol w:w="1080"/>
        <w:gridCol w:w="1382"/>
      </w:tblGrid>
      <w:tr w:rsidR="00F96290" w14:paraId="2827EE57" w14:textId="77777777">
        <w:trPr>
          <w:trHeight w:hRule="exact" w:val="348"/>
        </w:trPr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668A68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D8B0B7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</w:t>
            </w:r>
          </w:p>
        </w:tc>
        <w:tc>
          <w:tcPr>
            <w:tcW w:w="88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003CC3" w14:textId="77777777" w:rsidR="00F96290" w:rsidRDefault="00F96290"/>
        </w:tc>
      </w:tr>
      <w:tr w:rsidR="00F96290" w:rsidRPr="00A9166C" w14:paraId="5DD74CA3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EF4FDB" w14:textId="77777777" w:rsidR="00F96290" w:rsidRPr="00A9166C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3.</w:t>
            </w:r>
            <w:r w:rsidRPr="00A9166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Письмо. Орфография и пунктуация</w:t>
            </w:r>
          </w:p>
        </w:tc>
      </w:tr>
      <w:tr w:rsidR="00F96290" w:rsidRPr="00A9166C" w14:paraId="0C05542E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A3FF61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8F0DF" w14:textId="77777777" w:rsidR="00F96290" w:rsidRDefault="00000000">
            <w:pPr>
              <w:autoSpaceDE w:val="0"/>
              <w:autoSpaceDN w:val="0"/>
              <w:spacing w:before="78" w:after="0" w:line="250" w:lineRule="auto"/>
              <w:ind w:left="72" w:right="144"/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Развитие мелкой моторики пальцев и движения руки. Развитие умения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ориентироваться на пространстве листа в тетради и на пространстве классной доски.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Усвоение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гигиенических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требований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которые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необходимо соблюдать во время письма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D8389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FC0785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B950C1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5BFB58" w14:textId="77777777" w:rsidR="00F96290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14.10.2022 19.10.2022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C622ED" w14:textId="77777777" w:rsidR="00F96290" w:rsidRPr="00A9166C" w:rsidRDefault="0000000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 (из пластилина, из проволоки) букв;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6D4A2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88327B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3BEE660D" w14:textId="77777777">
        <w:trPr>
          <w:trHeight w:hRule="exact" w:val="12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B24BB" w14:textId="77777777" w:rsidR="00F96290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CE05D" w14:textId="77777777" w:rsidR="00F96290" w:rsidRDefault="00000000">
            <w:pPr>
              <w:autoSpaceDE w:val="0"/>
              <w:autoSpaceDN w:val="0"/>
              <w:spacing w:before="76" w:after="0" w:line="250" w:lineRule="auto"/>
              <w:ind w:left="72"/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начертаний письменных заглавных и строчных букв. Создание единства звука, </w:t>
            </w:r>
            <w:proofErr w:type="gram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зрительного образа</w:t>
            </w:r>
            <w:proofErr w:type="gram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обозначающего его буквы и двигательного образа этой буквы.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Овладение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начертанием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прописных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строчных букв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784619" w14:textId="77777777" w:rsidR="00F96290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25FFA7" w14:textId="77777777" w:rsidR="00F96290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D89F3" w14:textId="77777777" w:rsidR="00F96290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3218C7" w14:textId="77777777" w:rsidR="00F96290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20.10.2022 22.11.2022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ED5A8A" w14:textId="77777777" w:rsidR="00F96290" w:rsidRPr="00A9166C" w:rsidRDefault="0000000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Игровое упражнение «Конструктор букв», направленное на составление буквы из элементов;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74E94" w14:textId="77777777" w:rsidR="00F96290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E53B7" w14:textId="77777777" w:rsidR="00F96290" w:rsidRPr="00A9166C" w:rsidRDefault="0000000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06DB9B0F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CDE101" w14:textId="77777777" w:rsidR="00F96290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DCCDD" w14:textId="77777777" w:rsidR="00F96290" w:rsidRDefault="00000000">
            <w:pPr>
              <w:autoSpaceDE w:val="0"/>
              <w:autoSpaceDN w:val="0"/>
              <w:spacing w:before="76" w:after="0" w:line="245" w:lineRule="auto"/>
              <w:ind w:left="72" w:right="576"/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Письмо букв, буквосочетаний, слогов, слов, предложений с соблюдением гигиенических норм.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Овладение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разборчивым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аккуратным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письмом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E90A88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5F1D9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C0825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14616" w14:textId="77777777" w:rsidR="00F96290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23.11.2022 06.12.2022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DAA13F" w14:textId="77777777" w:rsidR="00F96290" w:rsidRPr="00A9166C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«Назови букву»,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направленное на различение букв, имеющих оптическое и кинетическое сходство;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68ACE6" w14:textId="77777777" w:rsidR="00F96290" w:rsidRDefault="00000000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BDEA8A" w14:textId="77777777" w:rsidR="00F96290" w:rsidRPr="00A9166C" w:rsidRDefault="0000000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0FADEF40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D849B8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90E552" w14:textId="77777777" w:rsidR="00F96290" w:rsidRPr="00A9166C" w:rsidRDefault="0000000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A4D96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F4252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FFA8F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9C37AF" w14:textId="77777777" w:rsidR="00F96290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07.12.2022 14.12.2022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1189A" w14:textId="77777777" w:rsidR="00F96290" w:rsidRPr="00A9166C" w:rsidRDefault="00000000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под диктовку слов и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предложений, состоящих из трёх — пяти слов со звуками в сильной позиции;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E9B898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B613C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23C5D8EF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C0236C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1BB06A" w14:textId="77777777" w:rsidR="00F96290" w:rsidRPr="00A9166C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BA59A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1CEFA5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225999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3EF17" w14:textId="77777777" w:rsidR="00F96290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15.12.2022 21.12.2022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881B26" w14:textId="77777777" w:rsidR="00F96290" w:rsidRPr="00A9166C" w:rsidRDefault="0000000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списывание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слов/предложений в соответствии с заданным алгоритмом, контролирование этапов своей работы;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670D3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31768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2F065972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00EE1" w14:textId="77777777" w:rsidR="00F96290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E7C793" w14:textId="77777777" w:rsidR="00F96290" w:rsidRPr="00A9166C" w:rsidRDefault="0000000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E0135D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3C321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71C751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851DB" w14:textId="77777777" w:rsidR="00F96290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22.12.2022 28.12.2022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919D3" w14:textId="77777777" w:rsidR="00F96290" w:rsidRPr="00A9166C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«Назови букву»,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направленное на различение букв, имеющих оптическое и кинетическое сходство;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107045" w14:textId="77777777" w:rsidR="00F96290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AFDEE3" w14:textId="77777777" w:rsidR="00F96290" w:rsidRPr="00A9166C" w:rsidRDefault="0000000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0F7AB952" w14:textId="77777777">
        <w:trPr>
          <w:trHeight w:hRule="exact" w:val="11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23FFC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7D6AA8" w14:textId="77777777" w:rsidR="00F96290" w:rsidRPr="00A9166C" w:rsidRDefault="0000000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718D25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407D50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143ABC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1DFB83" w14:textId="77777777" w:rsidR="00F96290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11.01.2023 16.01.2023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46B9CB" w14:textId="77777777" w:rsidR="00F96290" w:rsidRPr="00A9166C" w:rsidRDefault="00000000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обязательным объяснением случаев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употребления заглавной буквы;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525520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85ED4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2AC8AEAB" w14:textId="77777777">
        <w:trPr>
          <w:trHeight w:hRule="exact" w:val="109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44226" w14:textId="77777777" w:rsidR="00F96290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56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A90F4" w14:textId="77777777" w:rsidR="00F96290" w:rsidRPr="00A9166C" w:rsidRDefault="0000000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применением: обозначение гласных после шипящих в сочетаниях 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ши (в положении под ударением)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67E93C" w14:textId="77777777" w:rsidR="00F96290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B81BB" w14:textId="77777777" w:rsidR="00F96290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5CC219" w14:textId="77777777" w:rsidR="00F96290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EE06B" w14:textId="77777777" w:rsidR="00F96290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17.01.2023 23.01.2023</w:t>
            </w:r>
          </w:p>
        </w:tc>
        <w:tc>
          <w:tcPr>
            <w:tcW w:w="330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45093" w14:textId="77777777" w:rsidR="00F96290" w:rsidRPr="00A9166C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составленного из набора слов, с правильным оформлением начала и конца 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с соблюдением пробелов между словами;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3D9DE" w14:textId="77777777" w:rsidR="00F96290" w:rsidRDefault="00000000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59D18B" w14:textId="77777777" w:rsidR="00F96290" w:rsidRPr="00A9166C" w:rsidRDefault="0000000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</w:tbl>
    <w:p w14:paraId="6FE1A28C" w14:textId="77777777" w:rsidR="00F96290" w:rsidRPr="00A9166C" w:rsidRDefault="00F96290">
      <w:pPr>
        <w:autoSpaceDE w:val="0"/>
        <w:autoSpaceDN w:val="0"/>
        <w:spacing w:after="0" w:line="14" w:lineRule="exact"/>
        <w:rPr>
          <w:lang w:val="ru-RU"/>
        </w:rPr>
      </w:pPr>
    </w:p>
    <w:p w14:paraId="3E25B930" w14:textId="77777777" w:rsidR="00F96290" w:rsidRPr="00A9166C" w:rsidRDefault="00F96290">
      <w:pPr>
        <w:rPr>
          <w:lang w:val="ru-RU"/>
        </w:rPr>
        <w:sectPr w:rsidR="00F96290" w:rsidRPr="00A9166C">
          <w:pgSz w:w="16840" w:h="11900"/>
          <w:pgMar w:top="284" w:right="640" w:bottom="76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483E48AB" w14:textId="77777777" w:rsidR="00F96290" w:rsidRPr="00A9166C" w:rsidRDefault="00F96290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632"/>
        <w:gridCol w:w="528"/>
        <w:gridCol w:w="1104"/>
        <w:gridCol w:w="1142"/>
        <w:gridCol w:w="864"/>
        <w:gridCol w:w="3302"/>
        <w:gridCol w:w="1080"/>
        <w:gridCol w:w="1382"/>
      </w:tblGrid>
      <w:tr w:rsidR="00F96290" w:rsidRPr="00A9166C" w14:paraId="26CDFDCC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6A6FC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0C360" w14:textId="77777777" w:rsidR="00F96290" w:rsidRPr="00A9166C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применением: </w:t>
            </w:r>
            <w:proofErr w:type="spellStart"/>
            <w:r w:rsidRPr="00A9166C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A9166C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, ща, чу, </w:t>
            </w:r>
            <w:proofErr w:type="spellStart"/>
            <w:r w:rsidRPr="00A9166C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840BB3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C192FD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30E041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8107B" w14:textId="77777777" w:rsidR="00F96290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24.01.2023 31.01.2023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3D039E" w14:textId="77777777" w:rsidR="00F96290" w:rsidRPr="00A9166C" w:rsidRDefault="0000000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 «Кто больше»: подбор и запись имён собственных на заданную букву;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0A26E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245497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7477DBF8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E45E3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1BF9F2" w14:textId="77777777" w:rsidR="00F96290" w:rsidRPr="00A9166C" w:rsidRDefault="00000000">
            <w:pPr>
              <w:autoSpaceDE w:val="0"/>
              <w:autoSpaceDN w:val="0"/>
              <w:spacing w:before="78" w:after="0" w:line="245" w:lineRule="auto"/>
              <w:ind w:right="288"/>
              <w:jc w:val="center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прописная буква в начале предложения, в именах собственных (имена людей, клички животных)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5082A5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0C397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4C54EA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6285C7" w14:textId="77777777" w:rsidR="00F96290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01.02.2023 07.02.2023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2E501" w14:textId="77777777" w:rsidR="00F96290" w:rsidRPr="00A9166C" w:rsidRDefault="00000000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обязательным объяснением случаев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употребления заглавной буквы;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083CAB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C35C6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19891B2D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EC0A4" w14:textId="77777777" w:rsidR="00F96290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3.11.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11DAF" w14:textId="77777777" w:rsidR="00F96290" w:rsidRPr="00A9166C" w:rsidRDefault="0000000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перенос слов по слогам без стечения согласных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8C8EB3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4B57D8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75EC1C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FC491" w14:textId="77777777" w:rsidR="00F96290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08.01.2023 09.01.2023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54B2B7" w14:textId="77777777" w:rsidR="00F96290" w:rsidRPr="00A9166C" w:rsidRDefault="0000000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58C743" w14:textId="77777777" w:rsidR="00F96290" w:rsidRDefault="00000000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11256" w14:textId="77777777" w:rsidR="00F96290" w:rsidRPr="00A9166C" w:rsidRDefault="0000000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2058A3DA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E44E16" w14:textId="77777777" w:rsidR="00F96290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3.12.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4796F" w14:textId="77777777" w:rsidR="00F96290" w:rsidRPr="00A9166C" w:rsidRDefault="0000000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знаки препинания в конце предложения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037031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F3CB9C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D70846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652EC9" w14:textId="77777777" w:rsidR="00F96290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10.02.2023 13.02.2023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C0A830" w14:textId="77777777" w:rsidR="00F96290" w:rsidRPr="00A9166C" w:rsidRDefault="0000000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обязательным объяснением случаев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употребления заглавной буквы;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012B1A" w14:textId="77777777" w:rsidR="00F96290" w:rsidRDefault="00000000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F7357" w14:textId="77777777" w:rsidR="00F96290" w:rsidRPr="00A9166C" w:rsidRDefault="0000000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14:paraId="25414B4C" w14:textId="77777777">
        <w:trPr>
          <w:trHeight w:hRule="exact" w:val="348"/>
        </w:trPr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2B478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222401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70</w:t>
            </w:r>
          </w:p>
        </w:tc>
        <w:tc>
          <w:tcPr>
            <w:tcW w:w="88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C0DFB" w14:textId="77777777" w:rsidR="00F96290" w:rsidRDefault="00F96290"/>
        </w:tc>
      </w:tr>
      <w:tr w:rsidR="00F96290" w14:paraId="75131FA7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F278DA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</w:t>
            </w:r>
          </w:p>
        </w:tc>
      </w:tr>
      <w:tr w:rsidR="00F96290" w:rsidRPr="00A9166C" w14:paraId="489D7830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24F69" w14:textId="77777777" w:rsidR="00F96290" w:rsidRPr="00A9166C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A9166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Общие сведения о языке</w:t>
            </w:r>
          </w:p>
        </w:tc>
      </w:tr>
      <w:tr w:rsidR="00F96290" w:rsidRPr="00A9166C" w14:paraId="758CAE94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8ABD1" w14:textId="77777777" w:rsidR="00F96290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45DB9" w14:textId="77777777" w:rsidR="00F96290" w:rsidRPr="00A9166C" w:rsidRDefault="00000000">
            <w:pPr>
              <w:autoSpaceDE w:val="0"/>
              <w:autoSpaceDN w:val="0"/>
              <w:spacing w:before="76" w:after="0" w:line="245" w:lineRule="auto"/>
              <w:ind w:left="72" w:right="18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Язык как основное средство человеческого общения. Осознание целей и ситуаций общения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C5228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89B1A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2314BA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F0D11" w14:textId="77777777" w:rsidR="00F96290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14.02.2023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053BC9" w14:textId="77777777" w:rsidR="00F96290" w:rsidRPr="00A9166C" w:rsidRDefault="0000000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 учителя на тему «Язык — средство общения людей»;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37C89" w14:textId="77777777" w:rsidR="00F96290" w:rsidRDefault="00000000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5D90E6" w14:textId="77777777" w:rsidR="00F96290" w:rsidRPr="00A9166C" w:rsidRDefault="0000000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14:paraId="48F00896" w14:textId="77777777">
        <w:trPr>
          <w:trHeight w:hRule="exact" w:val="348"/>
        </w:trPr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25A9A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AA315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BF2E01" w14:textId="77777777" w:rsidR="00F96290" w:rsidRDefault="00F96290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499E0" w14:textId="77777777" w:rsidR="00F96290" w:rsidRDefault="00F96290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A02B73" w14:textId="77777777" w:rsidR="00F96290" w:rsidRDefault="00F96290"/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FA507" w14:textId="77777777" w:rsidR="00F96290" w:rsidRDefault="00F96290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AFDF8" w14:textId="77777777" w:rsidR="00F96290" w:rsidRDefault="00F96290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DF9AC" w14:textId="77777777" w:rsidR="00F96290" w:rsidRDefault="00F96290"/>
        </w:tc>
      </w:tr>
      <w:tr w:rsidR="00F96290" w14:paraId="273E40A2" w14:textId="77777777">
        <w:trPr>
          <w:trHeight w:hRule="exact" w:val="372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8638CF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Фонетика</w:t>
            </w:r>
          </w:p>
        </w:tc>
      </w:tr>
      <w:tr w:rsidR="00F96290" w:rsidRPr="00A9166C" w14:paraId="7105BC98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23BC1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B17BA" w14:textId="77777777" w:rsidR="00F96290" w:rsidRDefault="00000000">
            <w:pPr>
              <w:autoSpaceDE w:val="0"/>
              <w:autoSpaceDN w:val="0"/>
              <w:spacing w:before="78" w:after="0" w:line="247" w:lineRule="auto"/>
              <w:ind w:left="72" w:right="576"/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Звуки речи. Гласные и согласные звуки, их различение. Ударение в слове. Гласные ударные и безударные.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Твёрдые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мягкие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согласные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звуки, их различение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A38C0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EFF318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4DB54A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309BFF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15.02.2023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DD3D62" w14:textId="77777777" w:rsidR="00F96290" w:rsidRPr="00A9166C" w:rsidRDefault="0000000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«Объясняем особенности гласных и соглас​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ных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звуков»;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88B7D6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1617D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2BFEB21C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20F84D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256CB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Звонкие и глухие согласные звуки, их различение. Согласный звук</w:t>
            </w:r>
            <w:r w:rsidRPr="00A9166C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 [й’]</w:t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гласный звук </w:t>
            </w:r>
            <w:r w:rsidRPr="00A9166C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[и]</w:t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Шипящие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</w:rPr>
              <w:t>[ж], [ш], [ч’], [щ’]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28AC1F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5FFD34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81627F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AC7B3A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16.02.2023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0038C9" w14:textId="77777777" w:rsidR="00F96290" w:rsidRPr="00A9166C" w:rsidRDefault="0000000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«Объясняем особенности гласных и соглас​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ных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звуков»;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F5342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79D575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4438CE4D" w14:textId="77777777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03B662" w14:textId="77777777" w:rsidR="00F96290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78C21D" w14:textId="77777777" w:rsidR="00F96290" w:rsidRPr="00A9166C" w:rsidRDefault="0000000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Слог. Определение количества слогов в слове. Ударный слог. Деление слов на слоги (простые случаи, без стечения согласных)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BBBDAE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68B2AC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B50FE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7EF850" w14:textId="77777777" w:rsidR="00F96290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17.02.2023 27.02.2023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8FF4F" w14:textId="77777777" w:rsidR="00F96290" w:rsidRPr="00A9166C" w:rsidRDefault="0000000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«Объясняем особенности гласных и соглас​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ных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звуков»;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7696B" w14:textId="77777777" w:rsidR="00F96290" w:rsidRDefault="00000000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D4010B" w14:textId="77777777" w:rsidR="00F96290" w:rsidRPr="00A9166C" w:rsidRDefault="0000000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</w:tbl>
    <w:p w14:paraId="524F2881" w14:textId="77777777" w:rsidR="00F96290" w:rsidRPr="00A9166C" w:rsidRDefault="00F96290">
      <w:pPr>
        <w:autoSpaceDE w:val="0"/>
        <w:autoSpaceDN w:val="0"/>
        <w:spacing w:after="0" w:line="14" w:lineRule="exact"/>
        <w:rPr>
          <w:lang w:val="ru-RU"/>
        </w:rPr>
      </w:pPr>
    </w:p>
    <w:p w14:paraId="41D1B01C" w14:textId="77777777" w:rsidR="00F96290" w:rsidRPr="00A9166C" w:rsidRDefault="00F96290">
      <w:pPr>
        <w:rPr>
          <w:lang w:val="ru-RU"/>
        </w:rPr>
        <w:sectPr w:rsidR="00F96290" w:rsidRPr="00A9166C">
          <w:pgSz w:w="16840" w:h="11900"/>
          <w:pgMar w:top="284" w:right="640" w:bottom="31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45DF472" w14:textId="77777777" w:rsidR="00F96290" w:rsidRPr="00A9166C" w:rsidRDefault="00F96290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632"/>
        <w:gridCol w:w="528"/>
        <w:gridCol w:w="1104"/>
        <w:gridCol w:w="1142"/>
        <w:gridCol w:w="864"/>
        <w:gridCol w:w="3302"/>
        <w:gridCol w:w="1080"/>
        <w:gridCol w:w="1382"/>
      </w:tblGrid>
      <w:tr w:rsidR="00F96290" w14:paraId="4DDF49E1" w14:textId="77777777">
        <w:trPr>
          <w:trHeight w:hRule="exact" w:val="348"/>
        </w:trPr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77DD3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22DB45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8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2DB2F" w14:textId="77777777" w:rsidR="00F96290" w:rsidRDefault="00F96290"/>
        </w:tc>
      </w:tr>
      <w:tr w:rsidR="00F96290" w14:paraId="582244F0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22123C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F96290" w:rsidRPr="00A9166C" w14:paraId="7875A67E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BB8D6B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D20BA" w14:textId="77777777" w:rsidR="00F96290" w:rsidRPr="00A9166C" w:rsidRDefault="0000000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 и буква. Различение звуков и букв. Обозначение на письме твёрдости согласных звуков буквами </w:t>
            </w:r>
            <w:r w:rsidRPr="00A9166C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а, о, у, ы, э</w:t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слова с буквой </w:t>
            </w:r>
            <w:r w:rsidRPr="00A9166C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э</w:t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Обозначение на письме мягкости согласных звуков буквами </w:t>
            </w:r>
            <w:r w:rsidRPr="00A9166C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е, ё, ю, я, и</w:t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Функции букв </w:t>
            </w:r>
            <w:r w:rsidRPr="00A9166C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е, ё, ю, я</w:t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Мягкий знак как показатель мягкости предшествующего согласного звука в конце слова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4D7E20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EC6385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B2D39D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6CEFE6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28.02.2023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C176E" w14:textId="77777777" w:rsidR="00F96290" w:rsidRPr="00A9166C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Моделировать звуко​буквенный состав слов;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5BBEBD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B12216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2C85821A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11D65" w14:textId="77777777" w:rsidR="00F96290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517BA3" w14:textId="77777777" w:rsidR="00F96290" w:rsidRPr="00A9166C" w:rsidRDefault="0000000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соотношения звукового и буквенного состава слова в словах типа стол, конь.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11526" w14:textId="77777777" w:rsidR="00F96290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5333C" w14:textId="77777777" w:rsidR="00F96290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B7C3C" w14:textId="77777777" w:rsidR="00F96290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9D1CD" w14:textId="77777777" w:rsidR="00F96290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01.03.2023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3294AB" w14:textId="77777777" w:rsidR="00F96290" w:rsidRPr="00A9166C" w:rsidRDefault="00000000">
            <w:pPr>
              <w:autoSpaceDE w:val="0"/>
              <w:autoSpaceDN w:val="0"/>
              <w:spacing w:before="76" w:after="0" w:line="250" w:lineRule="auto"/>
              <w:ind w:left="72" w:right="84"/>
              <w:jc w:val="both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определение количества слогов в слове, 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нение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основания для деления слов на слоги;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7E2CDF" w14:textId="77777777" w:rsidR="00F96290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8C7586" w14:textId="77777777" w:rsidR="00F96290" w:rsidRPr="00A9166C" w:rsidRDefault="0000000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0BF260DC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DCF2EB" w14:textId="77777777" w:rsidR="00F96290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FE22E" w14:textId="77777777" w:rsidR="00F96290" w:rsidRPr="00A9166C" w:rsidRDefault="0000000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небуквенных графических средств: пробела между словами, знака переноса.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75037C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1380CB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0AFEE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AA228B" w14:textId="77777777" w:rsidR="00F96290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02.03.2023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FBE33E" w14:textId="77777777" w:rsidR="00F96290" w:rsidRPr="00A9166C" w:rsidRDefault="00000000">
            <w:pPr>
              <w:autoSpaceDE w:val="0"/>
              <w:autoSpaceDN w:val="0"/>
              <w:spacing w:before="76" w:after="0" w:line="250" w:lineRule="auto"/>
              <w:ind w:left="72" w:right="84"/>
              <w:jc w:val="both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определение количества слогов в слове, 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нение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основания для деления слов на слоги;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49BCED" w14:textId="77777777" w:rsidR="00F96290" w:rsidRDefault="00000000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E1D697" w14:textId="77777777" w:rsidR="00F96290" w:rsidRPr="00A9166C" w:rsidRDefault="0000000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226BFFE5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7A9117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D0FE6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Русский алфавит: правильное название букв, знание их последовательности.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алфавита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упорядочения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списка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7BDCD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933BE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82EACD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7667BA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03.03.2023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63FB0" w14:textId="77777777" w:rsidR="00F96290" w:rsidRPr="00A9166C" w:rsidRDefault="00000000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нахождение в тексте слов с заданными характеристиками звукового и слогового состава слова;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7609BE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60B0D1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14:paraId="5289E072" w14:textId="77777777">
        <w:trPr>
          <w:trHeight w:hRule="exact" w:val="350"/>
        </w:trPr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44AFFC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202E6F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8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A25B00" w14:textId="77777777" w:rsidR="00F96290" w:rsidRDefault="00F96290"/>
        </w:tc>
      </w:tr>
      <w:tr w:rsidR="00F96290" w14:paraId="219DC4EE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746044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Лексика и морфология</w:t>
            </w:r>
          </w:p>
        </w:tc>
      </w:tr>
      <w:tr w:rsidR="00F96290" w:rsidRPr="00A9166C" w14:paraId="4CE1E5C4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8A917" w14:textId="77777777" w:rsidR="00F96290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9BADE6" w14:textId="77777777" w:rsidR="00F96290" w:rsidRPr="00A9166C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 как единица языка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6B2287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1863F1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EF8A8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61249" w14:textId="77777777" w:rsidR="00F96290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06.03.2023 10.03.2023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083869" w14:textId="77777777" w:rsidR="00F96290" w:rsidRPr="00A9166C" w:rsidRDefault="0000000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 «На какие вопросы могут отвечать слова?»;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8EF54" w14:textId="77777777" w:rsidR="00F96290" w:rsidRDefault="00000000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26BE3" w14:textId="77777777" w:rsidR="00F96290" w:rsidRPr="00A9166C" w:rsidRDefault="0000000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2A1E51D6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86540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9101F2" w14:textId="77777777" w:rsidR="00F96290" w:rsidRPr="00A9166C" w:rsidRDefault="00000000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047582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CD8D6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77711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F7B2E" w14:textId="77777777" w:rsidR="00F96290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13.03.2023 17.03.2023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5496F" w14:textId="77777777" w:rsidR="00F96290" w:rsidRPr="00A9166C" w:rsidRDefault="0000000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словами, отвечающими на вопросы «кто?», «что?»;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DF0A3B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9855BE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66D6A04D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6434D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C0C289" w14:textId="77777777" w:rsidR="00F96290" w:rsidRPr="00A9166C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Выявление слов, значение которых требует уточнения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3A1E9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764ED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07A68D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8D2984" w14:textId="77777777" w:rsidR="00F96290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04.04.2023 07.04.2023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7E92EE" w14:textId="77777777" w:rsidR="00F96290" w:rsidRPr="00A9166C" w:rsidRDefault="0000000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словами, отвечающими на вопросы «кто?», «что?»;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D7968C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B7236C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14:paraId="566A0EC1" w14:textId="77777777">
        <w:trPr>
          <w:trHeight w:hRule="exact" w:val="348"/>
        </w:trPr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0A168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CD0127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88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B1FDFF" w14:textId="77777777" w:rsidR="00F96290" w:rsidRDefault="00F96290"/>
        </w:tc>
      </w:tr>
      <w:tr w:rsidR="00F96290" w14:paraId="465BF89C" w14:textId="777777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4EA44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5.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Синтаксис</w:t>
            </w:r>
          </w:p>
        </w:tc>
      </w:tr>
    </w:tbl>
    <w:p w14:paraId="515D6491" w14:textId="77777777" w:rsidR="00F96290" w:rsidRDefault="00F96290">
      <w:pPr>
        <w:autoSpaceDE w:val="0"/>
        <w:autoSpaceDN w:val="0"/>
        <w:spacing w:after="0" w:line="14" w:lineRule="exact"/>
      </w:pPr>
    </w:p>
    <w:p w14:paraId="06E7FE19" w14:textId="77777777" w:rsidR="00F96290" w:rsidRDefault="00F96290">
      <w:pPr>
        <w:sectPr w:rsidR="00F96290">
          <w:pgSz w:w="16840" w:h="11900"/>
          <w:pgMar w:top="284" w:right="640" w:bottom="70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0D0BBC62" w14:textId="77777777" w:rsidR="00F96290" w:rsidRDefault="00F9629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632"/>
        <w:gridCol w:w="528"/>
        <w:gridCol w:w="1104"/>
        <w:gridCol w:w="1142"/>
        <w:gridCol w:w="864"/>
        <w:gridCol w:w="3302"/>
        <w:gridCol w:w="1080"/>
        <w:gridCol w:w="1382"/>
      </w:tblGrid>
      <w:tr w:rsidR="00F96290" w:rsidRPr="00A9166C" w14:paraId="73C475CD" w14:textId="7777777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6B107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022094" w14:textId="77777777" w:rsidR="00F96290" w:rsidRPr="00A9166C" w:rsidRDefault="00000000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Предложение как единица языка (ознакомление). Слово, предложение (наблюдение над сходством и различием).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888BC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26C44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50299F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598616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10.04.2023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9E537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схемой предложения: умение читать схему 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жения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преобразовывать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информацию, полученную из схемы: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составлять предложения, соответствующие схеме, с учётом знаков препинания в конце схемы;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B460C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9B16BF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45618A4F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E82033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281F91" w14:textId="77777777" w:rsidR="00F96290" w:rsidRPr="00A9166C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связи слов в предложении при помощи смысловых вопросов.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FCBC0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4868EF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EE46AE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A6159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11.04.2023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54889" w14:textId="77777777" w:rsidR="00F96290" w:rsidRPr="00A9166C" w:rsidRDefault="0000000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составление предложения из набора слов;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8C61E6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47BE2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16ED2E23" w14:textId="77777777">
        <w:trPr>
          <w:trHeight w:hRule="exact" w:val="12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03C041" w14:textId="77777777" w:rsidR="00F96290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F3695D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Восстановление деформированных предложений.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1DCFE7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BDB6D3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1B7154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D77197" w14:textId="77777777" w:rsidR="00F96290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12.04.2023 13.04.2023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2D920A" w14:textId="77777777" w:rsidR="00F96290" w:rsidRPr="00A9166C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сюжетными картинками и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небольшим текстом: выбор фрагментов текста, которые могут быть подписями под каждой из картинок;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48377D" w14:textId="77777777" w:rsidR="00F96290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5968B" w14:textId="77777777" w:rsidR="00F96290" w:rsidRPr="00A9166C" w:rsidRDefault="0000000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2746B72A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0FADD0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BC7C7" w14:textId="77777777" w:rsidR="00F96290" w:rsidRPr="00A9166C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BCE25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04BC4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76E75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A52039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14.04.2023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D1FA81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деление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деформированного текста на предложения, корректировка оформления предложений,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списывание с учётом правильного оформления 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ний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8411DD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AE0D72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14:paraId="065D3D33" w14:textId="77777777">
        <w:trPr>
          <w:trHeight w:hRule="exact" w:val="350"/>
        </w:trPr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D9D8C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1F526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8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6A539" w14:textId="77777777" w:rsidR="00F96290" w:rsidRDefault="00F96290"/>
        </w:tc>
      </w:tr>
      <w:tr w:rsidR="00F96290" w14:paraId="4D54A554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17790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Орфография и пунктуация</w:t>
            </w:r>
          </w:p>
        </w:tc>
      </w:tr>
      <w:tr w:rsidR="00F96290" w:rsidRPr="00A9166C" w14:paraId="60205F69" w14:textId="77777777">
        <w:trPr>
          <w:trHeight w:hRule="exact" w:val="24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77570" w14:textId="77777777" w:rsidR="00F96290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10F13" w14:textId="77777777" w:rsidR="00F96290" w:rsidRPr="00A9166C" w:rsidRDefault="00000000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Ознакомление с правилами правописания и их применение: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раздельное написание слов в предложении;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прописная буква в начале предложения и в именах собственных: в именах и фамилиях людей, кличках животных;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перенос слов (без учёта морфемного членения слова);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гласные после шипящих в сочетаниях </w:t>
            </w:r>
            <w:proofErr w:type="spellStart"/>
            <w:r w:rsidRPr="00A9166C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A9166C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, ши</w:t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положении под ударением), </w:t>
            </w:r>
            <w:proofErr w:type="spellStart"/>
            <w:r w:rsidRPr="00A9166C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A9166C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, ща, чу, </w:t>
            </w:r>
            <w:proofErr w:type="spellStart"/>
            <w:r w:rsidRPr="00A9166C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A9166C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;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сочетания </w:t>
            </w:r>
            <w:proofErr w:type="spellStart"/>
            <w:r w:rsidRPr="00A9166C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чк</w:t>
            </w:r>
            <w:proofErr w:type="spellEnd"/>
            <w:r w:rsidRPr="00A9166C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A9166C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чн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слова с непроверяемыми гласными и согласными (перечень слов в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орфографическом словаре учебника);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знаки препинания в конце предложения: точка, вопросительный и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восклицательный знаки.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C0706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D630B8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17DDE2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A7F52D" w14:textId="77777777" w:rsidR="00F96290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17.04.2023 28.04.2023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5A387" w14:textId="77777777" w:rsidR="00F96290" w:rsidRPr="00A9166C" w:rsidRDefault="00000000">
            <w:pPr>
              <w:autoSpaceDE w:val="0"/>
              <w:autoSpaceDN w:val="0"/>
              <w:spacing w:before="76" w:after="0" w:line="250" w:lineRule="auto"/>
              <w:ind w:left="72" w:right="86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предложений, включающих 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собствен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ные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имена существительные;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0F4657" w14:textId="77777777" w:rsidR="00F96290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0A3858" w14:textId="77777777" w:rsidR="00F96290" w:rsidRPr="00A9166C" w:rsidRDefault="0000000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74A60872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F91802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AEEE6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Усвоение алгоритма списывания текста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4BD627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385E3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428B6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6AA064" w14:textId="77777777" w:rsidR="00F96290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04.05.2023 11.05.2023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97E0BD" w14:textId="77777777" w:rsidR="00F96290" w:rsidRPr="00A9166C" w:rsidRDefault="00000000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выявление места в слове, где можно допустить ошибку;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958648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D46E9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14:paraId="4FA1DDD1" w14:textId="77777777">
        <w:trPr>
          <w:trHeight w:hRule="exact" w:val="348"/>
        </w:trPr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EF946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DAFA6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88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D83625" w14:textId="77777777" w:rsidR="00F96290" w:rsidRDefault="00F96290"/>
        </w:tc>
      </w:tr>
      <w:tr w:rsidR="00F96290" w14:paraId="71A67712" w14:textId="777777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7737F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</w:tbl>
    <w:p w14:paraId="1A32E6A0" w14:textId="77777777" w:rsidR="00F96290" w:rsidRDefault="00F96290">
      <w:pPr>
        <w:autoSpaceDE w:val="0"/>
        <w:autoSpaceDN w:val="0"/>
        <w:spacing w:after="0" w:line="14" w:lineRule="exact"/>
      </w:pPr>
    </w:p>
    <w:p w14:paraId="2DC64FFC" w14:textId="77777777" w:rsidR="00F96290" w:rsidRDefault="00F96290">
      <w:pPr>
        <w:sectPr w:rsidR="00F96290">
          <w:pgSz w:w="16840" w:h="11900"/>
          <w:pgMar w:top="284" w:right="640" w:bottom="77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2BF73171" w14:textId="77777777" w:rsidR="00F96290" w:rsidRDefault="00F9629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632"/>
        <w:gridCol w:w="528"/>
        <w:gridCol w:w="1104"/>
        <w:gridCol w:w="1142"/>
        <w:gridCol w:w="864"/>
        <w:gridCol w:w="3302"/>
        <w:gridCol w:w="1080"/>
        <w:gridCol w:w="1382"/>
      </w:tblGrid>
      <w:tr w:rsidR="00F96290" w:rsidRPr="00A9166C" w14:paraId="1A1411DC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08D0C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FECC2" w14:textId="77777777" w:rsidR="00F96290" w:rsidRPr="00A9166C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4AC1CA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F95133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D043F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889BE2" w14:textId="77777777" w:rsidR="00F96290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12.05.2023 15.05.2023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D11361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диалог, в ходе которого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обсуждаются ситуации общения, в которых выражается просьба, обосновывается выбор слов речевого этикета, соответствующих ситуации выражения просьбы;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E147D4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8D76D1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0629E4E5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FDE7E9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B697F5" w14:textId="77777777" w:rsidR="00F96290" w:rsidRPr="00A9166C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 как единица речи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F06254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8FF91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71295B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C4D12" w14:textId="77777777" w:rsidR="00F96290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16.05.2023 17.05.2023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356A2E" w14:textId="77777777" w:rsidR="00F96290" w:rsidRPr="00A9166C" w:rsidRDefault="0000000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речевой ситуации,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содержащей извинение, анализ данной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ситуации, выбор адекватных средств 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выраже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r w:rsidRPr="00A9166C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извинения;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73ADB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9BCB9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174D493E" w14:textId="7777777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ED6F2" w14:textId="77777777" w:rsidR="00F96290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C8CCC4" w14:textId="77777777" w:rsidR="00F96290" w:rsidRPr="00A9166C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Осознание ситуации общения: с какой целью, с кем и где происходит общение.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466A7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2DA48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CA5D2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B21C77" w14:textId="77777777" w:rsidR="00F96290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18.05.2023 19.05.2023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ADD65" w14:textId="77777777" w:rsidR="00F96290" w:rsidRPr="00A9166C" w:rsidRDefault="0000000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рисунками, на которых изображены разные 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ции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общения (приветствие,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прощание, извинение, 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благодар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ность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обращение с просьбой), устное обсуждение этих ситуаций, выбор соответствующих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каждой ситуации слов речевого этикета;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0C2F35" w14:textId="77777777" w:rsidR="00F96290" w:rsidRDefault="00000000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7BAA9F" w14:textId="77777777" w:rsidR="00F96290" w:rsidRPr="00A9166C" w:rsidRDefault="0000000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625F9A71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FF7AD6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816C6" w14:textId="77777777" w:rsidR="00F96290" w:rsidRPr="00A9166C" w:rsidRDefault="00000000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Ситуации устного общения (чтение диалогов по ролям, просмотр видеоматериалов, прослушивание аудиозаписи).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2E51CA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04A480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278E79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1BF33" w14:textId="77777777" w:rsidR="00F96290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22.05.2023 23.05.2023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61027D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диалог, в ходе которого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обсуждаются ситуации общения, в которых выражается просьба, обосновывается выбор слов речевого этикета, соответствующих ситуации выражения просьбы;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92BA9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CB95B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:rsidRPr="00A9166C" w14:paraId="66FC9DA1" w14:textId="77777777">
        <w:trPr>
          <w:trHeight w:hRule="exact" w:val="11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B4DEB6" w14:textId="77777777" w:rsidR="00F9629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5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090AF" w14:textId="77777777" w:rsidR="00F96290" w:rsidRPr="00A9166C" w:rsidRDefault="0000000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4B55A0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0C2FA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E4C139" w14:textId="77777777" w:rsidR="00F9629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5575D" w14:textId="77777777" w:rsidR="00F96290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24.05.2023 25.05.2023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55257" w14:textId="77777777" w:rsidR="00F96290" w:rsidRPr="00A9166C" w:rsidRDefault="0000000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выбор из 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женного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набора этикетных слов, соответствующих заданным ситуациям общения;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B4D65A" w14:textId="77777777" w:rsidR="00F96290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90398C" w14:textId="77777777" w:rsidR="00F96290" w:rsidRPr="00A9166C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"Русский язык" 1 класс.</w:t>
            </w:r>
          </w:p>
        </w:tc>
      </w:tr>
      <w:tr w:rsidR="00F96290" w14:paraId="0E33D745" w14:textId="77777777">
        <w:trPr>
          <w:trHeight w:hRule="exact" w:val="348"/>
        </w:trPr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380761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7FB833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88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CA83EC" w14:textId="77777777" w:rsidR="00F96290" w:rsidRDefault="00F96290"/>
        </w:tc>
      </w:tr>
      <w:tr w:rsidR="00F96290" w14:paraId="75819061" w14:textId="77777777">
        <w:trPr>
          <w:trHeight w:hRule="exact" w:val="348"/>
        </w:trPr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62012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9409C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88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507411" w14:textId="77777777" w:rsidR="00F96290" w:rsidRDefault="00F96290"/>
        </w:tc>
      </w:tr>
      <w:tr w:rsidR="00F96290" w14:paraId="2E356723" w14:textId="77777777">
        <w:trPr>
          <w:trHeight w:hRule="exact" w:val="328"/>
        </w:trPr>
        <w:tc>
          <w:tcPr>
            <w:tcW w:w="6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8CE223" w14:textId="77777777" w:rsidR="00F96290" w:rsidRPr="00A9166C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CC06CB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2D8EC8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CB8437" w14:textId="77777777" w:rsidR="00F9629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</w:t>
            </w:r>
          </w:p>
        </w:tc>
        <w:tc>
          <w:tcPr>
            <w:tcW w:w="6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9C31F6" w14:textId="77777777" w:rsidR="00F96290" w:rsidRDefault="00F96290"/>
        </w:tc>
      </w:tr>
    </w:tbl>
    <w:p w14:paraId="51C2691A" w14:textId="77777777" w:rsidR="00F96290" w:rsidRDefault="00F96290">
      <w:pPr>
        <w:autoSpaceDE w:val="0"/>
        <w:autoSpaceDN w:val="0"/>
        <w:spacing w:after="0" w:line="14" w:lineRule="exact"/>
      </w:pPr>
    </w:p>
    <w:p w14:paraId="2A46FDE9" w14:textId="77777777" w:rsidR="00F96290" w:rsidRDefault="00F96290">
      <w:pPr>
        <w:sectPr w:rsidR="00F96290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0087A9F7" w14:textId="77777777" w:rsidR="00F96290" w:rsidRDefault="00F96290">
      <w:pPr>
        <w:autoSpaceDE w:val="0"/>
        <w:autoSpaceDN w:val="0"/>
        <w:spacing w:after="78" w:line="220" w:lineRule="exact"/>
      </w:pPr>
    </w:p>
    <w:p w14:paraId="6F9025CB" w14:textId="77777777" w:rsidR="00F96290" w:rsidRDefault="0000000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F96290" w14:paraId="127E5BF7" w14:textId="77777777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06DE60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8DD10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8F6A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3C0B5C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8CB165" w14:textId="77777777" w:rsidR="00F96290" w:rsidRDefault="00000000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F96290" w14:paraId="4D7F91BB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AD844" w14:textId="77777777" w:rsidR="00F96290" w:rsidRDefault="00F96290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771C3" w14:textId="77777777" w:rsidR="00F96290" w:rsidRDefault="00F96290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83FD2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30381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FA32E6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F7386" w14:textId="77777777" w:rsidR="00F96290" w:rsidRDefault="00F96290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FD0F2" w14:textId="77777777" w:rsidR="00F96290" w:rsidRDefault="00F96290"/>
        </w:tc>
      </w:tr>
      <w:tr w:rsidR="00F96290" w14:paraId="328F0A1D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6872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7BC34D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с серией сюжетных картинок. Пропись.</w:t>
            </w:r>
          </w:p>
          <w:p w14:paraId="0A003C8A" w14:textId="77777777" w:rsidR="00F96290" w:rsidRPr="00A9166C" w:rsidRDefault="00000000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Ориентировка на странице прописей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F2C4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F1CDA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C165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A15BFF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532A6B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4454C4C6" w14:textId="77777777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3B9B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77E696" w14:textId="77777777" w:rsidR="00F96290" w:rsidRPr="00A9166C" w:rsidRDefault="000000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собственым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14:paraId="5ED5EB2C" w14:textId="77777777" w:rsidR="00F96290" w:rsidRPr="00A9166C" w:rsidRDefault="00000000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Отработка алгоритма действий на странице прописей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ABD94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BBD1B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69073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58EA3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DC0A9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4AAE8C81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0DAE4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E4C007" w14:textId="77777777" w:rsidR="00F96290" w:rsidRDefault="00000000">
            <w:pPr>
              <w:autoSpaceDE w:val="0"/>
              <w:autoSpaceDN w:val="0"/>
              <w:spacing w:before="98" w:after="0" w:line="281" w:lineRule="auto"/>
              <w:ind w:left="72"/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наблюдениям, по сюжетным картинкам на разные темы.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A7904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56EC6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B8FC5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B69C36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372FA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46FB6CBF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5106B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C13EB" w14:textId="77777777" w:rsidR="00F96290" w:rsidRPr="00A9166C" w:rsidRDefault="000000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14:paraId="2314EC00" w14:textId="77777777" w:rsidR="00F96290" w:rsidRDefault="00000000">
            <w:pPr>
              <w:autoSpaceDE w:val="0"/>
              <w:autoSpaceDN w:val="0"/>
              <w:spacing w:before="70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Горизонтальные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E765E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FE11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6B33C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AD4B61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31A107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7E72E986" w14:textId="7777777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87C81C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14A328" w14:textId="77777777" w:rsidR="00F96290" w:rsidRDefault="00000000">
            <w:pPr>
              <w:autoSpaceDE w:val="0"/>
              <w:autoSpaceDN w:val="0"/>
              <w:spacing w:before="100" w:after="0" w:line="281" w:lineRule="auto"/>
              <w:ind w:left="72"/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наблюдениям, по сюжетным картинкам на разные темы.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Наклонные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C3E5DC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608D5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D9A08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2B3020" w14:textId="77777777" w:rsidR="00F9629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201FB" w14:textId="77777777" w:rsidR="00F96290" w:rsidRDefault="00000000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15E7F561" w14:textId="77777777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5B6B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F02A47" w14:textId="77777777" w:rsidR="00F96290" w:rsidRPr="00A9166C" w:rsidRDefault="000000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14:paraId="3F92D9C8" w14:textId="77777777" w:rsidR="00F96290" w:rsidRDefault="00000000">
            <w:pPr>
              <w:autoSpaceDE w:val="0"/>
              <w:autoSpaceDN w:val="0"/>
              <w:spacing w:before="7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Наклонные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волнистые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9AE6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3F8E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50E0AE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84B7B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4601C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7EBD5098" w14:textId="77777777" w:rsidR="00F96290" w:rsidRDefault="00F96290">
      <w:pPr>
        <w:autoSpaceDE w:val="0"/>
        <w:autoSpaceDN w:val="0"/>
        <w:spacing w:after="0" w:line="14" w:lineRule="exact"/>
      </w:pPr>
    </w:p>
    <w:p w14:paraId="3FC9C690" w14:textId="77777777" w:rsidR="00F96290" w:rsidRDefault="00F96290">
      <w:pPr>
        <w:sectPr w:rsidR="00F96290">
          <w:pgSz w:w="11900" w:h="16840"/>
          <w:pgMar w:top="298" w:right="650" w:bottom="98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AD35928" w14:textId="77777777" w:rsidR="00F96290" w:rsidRDefault="00F9629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F96290" w14:paraId="0D9E88C8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101B0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E926DE" w14:textId="77777777" w:rsidR="00F96290" w:rsidRPr="00A9166C" w:rsidRDefault="000000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14:paraId="6084F840" w14:textId="77777777" w:rsidR="00F96290" w:rsidRDefault="0000000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полуовалов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494C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C74D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5BB1E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3C0AD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C3B90A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23490A01" w14:textId="7777777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F2137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14F31" w14:textId="77777777" w:rsidR="00F96290" w:rsidRPr="00A9166C" w:rsidRDefault="000000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рассказов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(устно) по собственным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наблюдениям, по сюжетным картинкам на разные темы.</w:t>
            </w:r>
          </w:p>
          <w:p w14:paraId="18A7BC8E" w14:textId="77777777" w:rsidR="00F96290" w:rsidRDefault="00000000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овалов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F95E7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A8F12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37AEB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35BA8D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42B5E6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3DFD0496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118CD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553B6B" w14:textId="77777777" w:rsidR="00F96290" w:rsidRPr="00A9166C" w:rsidRDefault="0000000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графического задания при работе с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рисунками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D568DE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4BCD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6CE2F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4CD2D0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0334D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5F5EBBB0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A5D2B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2C493" w14:textId="77777777" w:rsidR="00F96290" w:rsidRPr="00A9166C" w:rsidRDefault="00000000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Различение слова и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предложения. Линии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сложной конфигурации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C176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6B197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BBFF6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12BB1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5FE05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60A44E1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33FC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2A444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24788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1ADB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E2F07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F1583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592318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96290" w14:paraId="3EDA00DD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55E59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57BAA" w14:textId="77777777" w:rsidR="00F96290" w:rsidRPr="00A9166C" w:rsidRDefault="0000000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образа строчной и заглавной букв А, 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6103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59A1C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0B3F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253F62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FD6A0B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3760D0A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5FE21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719B52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0622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A1F89E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CB6A5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BB5423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9795F6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96290" w14:paraId="77BE6C94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30E7FE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40A888" w14:textId="77777777" w:rsidR="00F96290" w:rsidRPr="00A9166C" w:rsidRDefault="0000000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образа строчной и заглавной букв О, 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E382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D2CB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8A4A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22590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77DF4E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20DECBD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58614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8AFD7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И</w:t>
            </w:r>
            <w:proofErr w:type="gramStart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</w:t>
            </w:r>
            <w:proofErr w:type="gramEnd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9EBD2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CB1FD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90539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E2B5D2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661275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96290" w14:paraId="50A482EE" w14:textId="77777777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3E35C6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A1A86C" w14:textId="77777777" w:rsidR="00F96290" w:rsidRPr="00A9166C" w:rsidRDefault="00000000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образа строчной и заглавной букв И</w:t>
            </w:r>
            <w:proofErr w:type="gramStart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</w:t>
            </w:r>
            <w:proofErr w:type="gramEnd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C7199D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E88D5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42354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0C2016" w14:textId="77777777" w:rsidR="00F9629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7CC47" w14:textId="77777777" w:rsidR="00F96290" w:rsidRDefault="00000000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3F2EEE1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FB4B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04723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DDE5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67013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A6D73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AA427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86A33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96290" w14:paraId="1D0F28B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70876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64F5C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Дифференциация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зрительного образа букв ы-и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F3BF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C276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08ED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C54BBD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F765F4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45598E5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AD87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6F2618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с изученными буквами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1550E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CD238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D7DC2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6EC7D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4B4317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96290" w14:paraId="132B0A04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76AC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889B86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3633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C1C81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5DA1E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DA0D8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0402E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752C051B" w14:textId="77777777" w:rsidR="00F96290" w:rsidRDefault="00F96290">
      <w:pPr>
        <w:autoSpaceDE w:val="0"/>
        <w:autoSpaceDN w:val="0"/>
        <w:spacing w:after="0" w:line="14" w:lineRule="exact"/>
      </w:pPr>
    </w:p>
    <w:p w14:paraId="34CCCBDA" w14:textId="77777777" w:rsidR="00F96290" w:rsidRDefault="00F96290">
      <w:pPr>
        <w:sectPr w:rsidR="00F96290">
          <w:pgSz w:w="11900" w:h="16840"/>
          <w:pgMar w:top="284" w:right="650" w:bottom="48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FB54B87" w14:textId="77777777" w:rsidR="00F96290" w:rsidRDefault="00F9629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F96290" w14:paraId="7F6C9D84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1F520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99FA02" w14:textId="77777777" w:rsidR="00F96290" w:rsidRPr="00A9166C" w:rsidRDefault="0000000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зрительного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образа строчной и заглавной букв У, 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18EC0E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2499F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32AFF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960CB9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2D544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96290" w14:paraId="4F8983F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3CF1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B40E6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45983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D359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2DEA3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7F7D07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C33BC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96290" w14:paraId="34878C1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99992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5BDB2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Н, 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B1C8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A2FA4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676FD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39ADD2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CE25A9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96290" w14:paraId="272EFD4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1694C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55FC72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C261B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2B0A6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3A434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37699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599ED4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96290" w14:paraId="45787178" w14:textId="77777777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B7C44B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F244DE" w14:textId="77777777" w:rsidR="00F96290" w:rsidRPr="00A9166C" w:rsidRDefault="00000000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С, с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48C766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166A38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F5E234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F3A21C" w14:textId="77777777" w:rsidR="00F9629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ECF02" w14:textId="77777777" w:rsidR="00F96290" w:rsidRDefault="00000000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96290" w14:paraId="4E9823F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5D83E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59F95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807E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3C43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CA6A2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68E7E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A54015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96290" w14:paraId="6B28E8F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A8BFB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D02C39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К, 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3D3E8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4A73E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E0EC6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DB425B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8D6358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96290" w14:paraId="01147B0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7EC00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98792B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6D572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B5B95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949C6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09B57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451D8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96290" w14:paraId="3895397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C1625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E56091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Т, 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B6874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0CD3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CAA3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9E81A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A002A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96290" w14:paraId="7599071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CADEA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CC84A3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91E2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D5CBA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3971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F7649C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DB6AB2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96290" w14:paraId="61B895B3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B170F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89B4F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Л, 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7B1A2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A694E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AE96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C94CC8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3588A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07F1F4A3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3DFA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B6D0AC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01E4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45FC7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F4519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A7282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37B39B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53E68363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42D4F3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F04FE8" w14:textId="77777777" w:rsidR="00F96290" w:rsidRPr="00A9166C" w:rsidRDefault="00000000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Р, 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66B1F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B8570F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0A946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9ABF90" w14:textId="77777777" w:rsidR="00F9629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3EF0D" w14:textId="77777777" w:rsidR="00F96290" w:rsidRDefault="00000000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96290" w14:paraId="69551A00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4B599C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B99E0C" w14:textId="77777777" w:rsidR="00F96290" w:rsidRPr="00A9166C" w:rsidRDefault="00000000">
            <w:pPr>
              <w:autoSpaceDE w:val="0"/>
              <w:autoSpaceDN w:val="0"/>
              <w:spacing w:before="100" w:after="0" w:line="262" w:lineRule="auto"/>
              <w:ind w:left="72" w:right="100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10D2D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33084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B92880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3633C" w14:textId="77777777" w:rsidR="00F9629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12B923" w14:textId="77777777" w:rsidR="00F96290" w:rsidRDefault="00000000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96290" w14:paraId="4BB6196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D36B3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5C03A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В, 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C4C5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B9475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20AF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9AF74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20.10.2022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0D20F5" w14:textId="77777777" w:rsidR="00F96290" w:rsidRDefault="0000000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F96290" w14:paraId="066E0ED3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8E89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00E6B1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EE05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11C48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ADFF4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266876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23669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96290" w14:paraId="3461ADF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3B5C5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533FF7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Е, 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C9BAF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15DC6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B583B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A8F65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BEAF6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5BC35115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BCB5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940CE3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BF433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82A49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F2231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399742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6C6749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6F0A6C3E" w14:textId="77777777" w:rsidR="00F96290" w:rsidRDefault="00F96290">
      <w:pPr>
        <w:autoSpaceDE w:val="0"/>
        <w:autoSpaceDN w:val="0"/>
        <w:spacing w:after="0" w:line="14" w:lineRule="exact"/>
      </w:pPr>
    </w:p>
    <w:p w14:paraId="7DE769A6" w14:textId="77777777" w:rsidR="00F96290" w:rsidRDefault="00F96290">
      <w:pPr>
        <w:sectPr w:rsidR="00F96290">
          <w:pgSz w:w="11900" w:h="16840"/>
          <w:pgMar w:top="284" w:right="650" w:bottom="50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1CD117F" w14:textId="77777777" w:rsidR="00F96290" w:rsidRDefault="00F9629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F96290" w14:paraId="69F237C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5094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1E852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П, п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9A717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00071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1C2EC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3A8D8F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592EC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0691DC4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51E70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18609E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3F50E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0FC75E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60615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38B72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94E69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41544C5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B4F6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E104B2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М, 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7DECF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F7AFF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259AF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6336B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DF733A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56143B6B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0272E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FE45E8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spellStart"/>
            <w:proofErr w:type="gramStart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З,з</w:t>
            </w:r>
            <w:proofErr w:type="spellEnd"/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CCAE2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41AB9E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618EB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CAC72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60511B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0BC6898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38641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3C51B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З, 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8D69F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7C5D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D5BB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134A93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20C8DD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96290" w14:paraId="3A99619B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5A45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CEFB05" w14:textId="77777777" w:rsidR="00F96290" w:rsidRPr="00A9166C" w:rsidRDefault="0000000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Письмо слов и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С, с- З, 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0BEF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BD76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2C4E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77FCBA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273141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1D1063C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424CB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86581B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EEA2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9A058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2F5B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28657C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CA2C40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7A6A78F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D16D1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1E47E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Б, б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B77BE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94DB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76EE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F64C57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DB76D4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265C9F1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AF35F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5C1A9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П, п - Б, б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D3391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416F1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F691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7FB049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9AAFF3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111246AE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4F4C4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2F3EB6" w14:textId="77777777" w:rsidR="00F96290" w:rsidRPr="00A9166C" w:rsidRDefault="0000000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Списывание слов,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изученными буквами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5C3B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B1A65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46F1D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841E3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C45C36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405B343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2E4A7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EC8FF9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5C393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0CEE0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14F2C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B209DD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15A1F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1D5BF80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03EB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A1ABB1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Д, 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44A9A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2C309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03BE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64E0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16.11.2022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BD39B7" w14:textId="77777777" w:rsidR="00F96290" w:rsidRDefault="0000000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F96290" w14:paraId="6D829E50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46D026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C3711" w14:textId="77777777" w:rsidR="00F96290" w:rsidRPr="00A9166C" w:rsidRDefault="00000000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Т, т - Д, 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96B5B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28565B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5A1CC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CE68C" w14:textId="77777777" w:rsidR="00F9629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458817" w14:textId="77777777" w:rsidR="00F96290" w:rsidRDefault="00000000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96290" w14:paraId="021F59F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0599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7A2A3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буквы 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B2151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E0B5B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A78EC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C968D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C84C2E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3AA5C1D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CAA5E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C6F7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заглавной буквы 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CBDB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7582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2E6D7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2B1304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853DEE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6A9B9B1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0B411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D9262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Я, 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7590D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18C4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AE437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04D95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D1CEE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169519F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9D03E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D6C347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Дифференциция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букв а - я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0E2BD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B5E2E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CD958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F0475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AEC39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227360EA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1177E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2106B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CAC9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650C6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9950B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BB388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24.11.2022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74732E" w14:textId="77777777" w:rsidR="00F96290" w:rsidRDefault="0000000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14:paraId="3F59A323" w14:textId="77777777" w:rsidR="00F96290" w:rsidRDefault="00F96290">
      <w:pPr>
        <w:autoSpaceDE w:val="0"/>
        <w:autoSpaceDN w:val="0"/>
        <w:spacing w:after="0" w:line="14" w:lineRule="exact"/>
      </w:pPr>
    </w:p>
    <w:p w14:paraId="6CD43D0B" w14:textId="77777777" w:rsidR="00F96290" w:rsidRDefault="00F96290">
      <w:pPr>
        <w:sectPr w:rsidR="00F96290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536CC34" w14:textId="77777777" w:rsidR="00F96290" w:rsidRDefault="00F9629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F96290" w14:paraId="469CE08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44AE7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53729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Г, г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82016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7BA5C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39E5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2DF0F5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81A4D2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1625045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5DBB5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E993FC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DF030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845DF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5A39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3105E2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B93E1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5F620F5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24632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BEDE8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Ч, 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2E65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AAE08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74AE4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4EB0B5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DE0492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2B1198F0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315D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9A5491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Ч, 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B08A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76ED0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708FB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456B45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0F41C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5B068A4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4EAF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70418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cочетаний ча-чу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4506B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EF62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D5993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64DB61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40FBBE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3C3151A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2BE7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2002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буквы 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C83A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2787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B3C01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DE5820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E7AEFE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3F4130EB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5D4B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E9660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буквой 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2B9A3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C7484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2CBD0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5BE141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D20D3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39CFCAA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E815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58608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буквы ь при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E3B20E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2921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A348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DC1CF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E106D5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19305A0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9F62F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A514FE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233E0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0E44C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71DB7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D3528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ECF99A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96290" w14:paraId="2BD716E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FA39D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891C7C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Ш, ш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1689C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B165A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4712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C6EB8C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471AAB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49263A8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9623E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D7260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сочетания 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498BB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2BAB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1A51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666BEC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47020C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108BC83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F774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AEACEA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C5E9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3632B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5024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754F89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790A44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1EB1CB3E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8BD27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1546AA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Ж, ж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4CD2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7E885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41362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C7CAD1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BC7A70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4FFD16F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CED7F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404C1E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сочетания жи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B4DA8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2FB59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6788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B0452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C1C05B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4607EB5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6796A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BDECA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Правописание сочетаний жи-ши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6E957E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9DFC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B9FF4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830C8D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855B2E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312A5C73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DD788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489F0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0C81F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1FED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BA8A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82AB79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F90465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1B428C1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985B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FC74F4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Ё, ё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FB7E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DF6ED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ABF7F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55C4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19.12.2022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C218E9" w14:textId="77777777" w:rsidR="00F96290" w:rsidRDefault="0000000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F96290" w14:paraId="7BD07B2B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0457E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CBF5D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proofErr w:type="gramStart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-чу</w:t>
            </w:r>
            <w:proofErr w:type="gramEnd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361E1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D20E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5377B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45377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2C79C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0812161D" w14:textId="77777777" w:rsidR="00F96290" w:rsidRDefault="00F96290">
      <w:pPr>
        <w:autoSpaceDE w:val="0"/>
        <w:autoSpaceDN w:val="0"/>
        <w:spacing w:after="0" w:line="14" w:lineRule="exact"/>
      </w:pPr>
    </w:p>
    <w:p w14:paraId="38E702D2" w14:textId="77777777" w:rsidR="00F96290" w:rsidRDefault="00F96290">
      <w:pPr>
        <w:sectPr w:rsidR="00F96290">
          <w:pgSz w:w="11900" w:h="16840"/>
          <w:pgMar w:top="284" w:right="650" w:bottom="67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163F32E" w14:textId="77777777" w:rsidR="00F96290" w:rsidRDefault="00F9629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F96290" w14:paraId="4DD45280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4EAB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5DB232" w14:textId="77777777" w:rsidR="00F96290" w:rsidRPr="00A9166C" w:rsidRDefault="0000000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слов и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предложений с сочетаниями </w:t>
            </w:r>
            <w:proofErr w:type="spellStart"/>
            <w:proofErr w:type="gramStart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-чу</w:t>
            </w:r>
            <w:proofErr w:type="gramEnd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89ECB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B56C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4C63B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9A1409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FF6BB8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30E5153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DDE7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CD05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букв Й, 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0F07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A6102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652A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5DAA22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54AFB2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0BCE7C1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6C62E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B3C64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Й, 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8A79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7113F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1867C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18D0A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9C935F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654E75B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7AD99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F96267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0AAE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E98DE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F5BEE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A1BB5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5BC87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4787EE5A" w14:textId="77777777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06ABD3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A75ED" w14:textId="77777777" w:rsidR="00F96290" w:rsidRPr="00A9166C" w:rsidRDefault="00000000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Письмо слов и предложений с буквами </w:t>
            </w:r>
            <w:proofErr w:type="spellStart"/>
            <w:proofErr w:type="gramStart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Х,х</w:t>
            </w:r>
            <w:proofErr w:type="spellEnd"/>
            <w:proofErr w:type="gramEnd"/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8AC863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3635C9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BA463A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24C941" w14:textId="77777777" w:rsidR="00F9629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49A690" w14:textId="77777777" w:rsidR="00F96290" w:rsidRDefault="00000000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2889F1CA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CFDF4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B5151B" w14:textId="77777777" w:rsidR="00F96290" w:rsidRPr="00A9166C" w:rsidRDefault="0000000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написания слов и предложений с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изученными буквами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F7B21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78950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A9BA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32AC57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A4871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2C373D2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0DAAF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63FA9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строчной буквы 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90D27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E7CD4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BA8AF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1D084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5926EE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03B65C0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28A1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95F2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заглавной буквы 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F4A5E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8E3C8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3FEA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3DF634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1B3468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162F0CC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4BDF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27EB78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Ю, 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12C6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91C5D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F68B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17413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0EC1D7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488BDA7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A068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A74BD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у - ю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4D59D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D600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8F5B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56F799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57024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1E2349B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48C25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54B63C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FF6D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0D3DD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095F4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9822D9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7D9753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4979311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CF769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04CCBB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Ц, 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EE7E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3EED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6FCC4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FDD0B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12.01.2023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3D9491" w14:textId="77777777" w:rsidR="00F96290" w:rsidRDefault="0000000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F96290" w14:paraId="3FD04E27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5D95A6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42EE07" w14:textId="77777777" w:rsidR="00F96290" w:rsidRPr="00A9166C" w:rsidRDefault="00000000">
            <w:pPr>
              <w:autoSpaceDE w:val="0"/>
              <w:autoSpaceDN w:val="0"/>
              <w:spacing w:before="100" w:after="0" w:line="262" w:lineRule="auto"/>
              <w:ind w:left="72" w:right="100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24B85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082A60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4E5E7E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BFBC4" w14:textId="77777777" w:rsidR="00F9629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65FA6" w14:textId="77777777" w:rsidR="00F96290" w:rsidRDefault="00000000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30F48EA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308E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8984D9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Э, э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BA472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47B61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20BEC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2F9BD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3724B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4FAFD409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1434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4E035B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3A5B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9D18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7CC4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5C93E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36217E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0F0DF7F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66417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E9AD00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Щ, щ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9E92C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716B2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7A97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9D9B16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539F2A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063E214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EF3D5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10EE52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ц - ч -щ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3B71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3345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B985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F236E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F2228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26F2F044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FD5A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04ED64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слов, предложений с буквами ц - ч - щ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14013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7FD72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6CC44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B3004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20.01.2023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1F9DBC" w14:textId="77777777" w:rsidR="00F96290" w:rsidRDefault="0000000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14:paraId="50F838AB" w14:textId="77777777" w:rsidR="00F96290" w:rsidRDefault="00F96290">
      <w:pPr>
        <w:autoSpaceDE w:val="0"/>
        <w:autoSpaceDN w:val="0"/>
        <w:spacing w:after="0" w:line="14" w:lineRule="exact"/>
      </w:pPr>
    </w:p>
    <w:p w14:paraId="5DA2DB66" w14:textId="77777777" w:rsidR="00F96290" w:rsidRDefault="00F96290">
      <w:pPr>
        <w:sectPr w:rsidR="00F96290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BC7CBBE" w14:textId="77777777" w:rsidR="00F96290" w:rsidRDefault="00F9629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F96290" w14:paraId="6BCFF79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E0233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B4FEF5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 ща, чу-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5B30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D1EBF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55FCB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CD6CF9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DA5A87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31D4AA5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5A09C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64B32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 ши, 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- ща, чу - 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EF9B9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302B2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F414FE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612FD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A35A86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0CFA879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976F0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BF5FA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6850C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EF139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D078E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BA1978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6FE03F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49185A80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04FE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5EC32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Письмо слов и предложений с буквами Ф, ф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F2F22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400D7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52806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3C867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FBF5FA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31782F0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54C2CE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C23EAA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в - ф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AD3D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CD3E3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8816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E9FAF8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4DD884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623F051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FCDD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7BB5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Письмо буквы ъ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9FDF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701FEE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85C05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3052AC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E06993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250E8A73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B42C2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E0531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ь - ъ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EA17C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EBAC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7058CE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BC1FB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1DB0A6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1612B8A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E235D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7942E" w14:textId="77777777" w:rsidR="00F96290" w:rsidRPr="00A9166C" w:rsidRDefault="0000000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100. Написание слов, </w:t>
            </w:r>
            <w:r w:rsidRPr="00A9166C">
              <w:rPr>
                <w:lang w:val="ru-RU"/>
              </w:rPr>
              <w:br/>
            </w:r>
            <w:r w:rsidRPr="00A9166C">
              <w:rPr>
                <w:lang w:val="ru-RU"/>
              </w:rPr>
              <w:tab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с буквами ь, ъ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C68D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8F394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94461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517ACF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E10F3F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7F72E6E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41E30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FB559" w14:textId="77777777" w:rsidR="00F96290" w:rsidRPr="00A9166C" w:rsidRDefault="0000000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Закрепление написания всех </w:t>
            </w:r>
            <w:r w:rsidRPr="00A9166C">
              <w:rPr>
                <w:lang w:val="ru-RU"/>
              </w:rPr>
              <w:tab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 русского алфавита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CF27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DD47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C6C9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EDA50F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1F4A3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38D0E971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1230DE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E9B0F5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Преобразование печатного шрифта в письменный.</w:t>
            </w:r>
          </w:p>
          <w:p w14:paraId="4A3667AB" w14:textId="77777777" w:rsidR="00F96290" w:rsidRDefault="0000000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Списывание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33DB9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7C333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C53BB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FBB0F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80C68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0DA62825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8710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55012" w14:textId="77777777" w:rsidR="00F96290" w:rsidRPr="00A9166C" w:rsidRDefault="00000000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Упражнения по выработке каллиграфически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правильного письма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4D884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2A99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E0175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EC1B27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A957F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18DCCF6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5EC25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29EEE" w14:textId="77777777" w:rsidR="00F96290" w:rsidRPr="00A9166C" w:rsidRDefault="0000000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Письмо слов с сочетаниями </w:t>
            </w:r>
            <w:r w:rsidRPr="00A9166C">
              <w:rPr>
                <w:lang w:val="ru-RU"/>
              </w:rPr>
              <w:tab/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A7FF0E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099D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9F00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ABF4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07.02.2023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D89BC6" w14:textId="77777777" w:rsidR="00F96290" w:rsidRDefault="0000000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F96290" w14:paraId="5DCF2AE0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0C648C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7A446B" w14:textId="77777777" w:rsidR="00F96290" w:rsidRPr="00A9166C" w:rsidRDefault="00000000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86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105. Правописание слов с </w:t>
            </w:r>
            <w:r w:rsidRPr="00A9166C">
              <w:rPr>
                <w:lang w:val="ru-RU"/>
              </w:rPr>
              <w:tab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буквами е, ё, ю, 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FBCDA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CB3F6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0CA1E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6D45C" w14:textId="77777777" w:rsidR="00F9629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DCA1A" w14:textId="77777777" w:rsidR="00F96290" w:rsidRDefault="00000000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1510ECA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ACAEA3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48632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Дифференциация букв о - ё, у - ю, а - я, э - е на письме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8D040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E1696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53F8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1FC5A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AD3EC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7BC688DD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53E6C3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898BD" w14:textId="77777777" w:rsidR="00F96290" w:rsidRPr="00A9166C" w:rsidRDefault="00000000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107. Правописание заглавной буквы в словах и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8529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A5531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71198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EC51A4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04CA02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96290" w14:paraId="2A27171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7D73D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D17B70" w14:textId="77777777" w:rsidR="00F96290" w:rsidRDefault="0000000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Работа с деформированным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предложением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792EF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C555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28B4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5DDC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20.02.2023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959CF" w14:textId="77777777" w:rsidR="00F96290" w:rsidRDefault="0000000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F96290" w14:paraId="160550A0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EA73A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220EF" w14:textId="77777777" w:rsidR="00F96290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 9 Работа с текстом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C6218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01146E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79986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D7819B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93CBFB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64F2C7F0" w14:textId="77777777" w:rsidR="00F96290" w:rsidRDefault="00F96290">
      <w:pPr>
        <w:autoSpaceDE w:val="0"/>
        <w:autoSpaceDN w:val="0"/>
        <w:spacing w:after="0" w:line="14" w:lineRule="exact"/>
      </w:pPr>
    </w:p>
    <w:p w14:paraId="50ED3CC5" w14:textId="77777777" w:rsidR="00F96290" w:rsidRDefault="00F96290">
      <w:pPr>
        <w:sectPr w:rsidR="00F96290">
          <w:pgSz w:w="11900" w:h="16840"/>
          <w:pgMar w:top="284" w:right="650" w:bottom="58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84131B3" w14:textId="77777777" w:rsidR="00F96290" w:rsidRDefault="00F9629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F96290" w14:paraId="794D17CA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1C7B9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BE2859" w14:textId="77777777" w:rsidR="00F96290" w:rsidRPr="00A9166C" w:rsidRDefault="00000000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Закрепление написания слов, предложений с изученными буквами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1EA5A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C6419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CF786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BD260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D2928E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310BBCD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96A82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BDBF1A" w14:textId="77777777" w:rsidR="00F96290" w:rsidRPr="00A9166C" w:rsidRDefault="0000000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Наша речь. Её значение в </w:t>
            </w:r>
            <w:r w:rsidRPr="00A9166C">
              <w:rPr>
                <w:lang w:val="ru-RU"/>
              </w:rPr>
              <w:tab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 людей. Язык и речь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9279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51330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EBB6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092D6D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06691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177E9DB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576662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FF89E0" w14:textId="77777777" w:rsidR="00F96290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 Текст и предложение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9532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7037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ACA3F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B8D0E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FF26C1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13290F65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74787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3FA13D" w14:textId="77777777" w:rsidR="00F96290" w:rsidRPr="00A9166C" w:rsidRDefault="00000000">
            <w:pPr>
              <w:autoSpaceDE w:val="0"/>
              <w:autoSpaceDN w:val="0"/>
              <w:spacing w:before="98" w:after="0" w:line="278" w:lineRule="auto"/>
              <w:ind w:left="156" w:right="288" w:hanging="156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Знаки препинания в конце предложения: точка, </w:t>
            </w:r>
            <w:r w:rsidRPr="00A9166C">
              <w:rPr>
                <w:lang w:val="ru-RU"/>
              </w:rPr>
              <w:br/>
            </w:r>
            <w:proofErr w:type="spellStart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вопосительный</w:t>
            </w:r>
            <w:proofErr w:type="spellEnd"/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восклицательный знаки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979C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282B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3E81A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FF9F6F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423AB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514B42FB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4058FB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24D02" w14:textId="77777777" w:rsidR="00F96290" w:rsidRPr="00A9166C" w:rsidRDefault="000000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Диалог. Осознание ситуации общения: с какой целью, с кем и где происходит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1059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F5C3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B1DAA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E768A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64A40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52852F2C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566D5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56D671" w14:textId="77777777" w:rsidR="00F96290" w:rsidRPr="00A9166C" w:rsidRDefault="00000000">
            <w:pPr>
              <w:autoSpaceDE w:val="0"/>
              <w:autoSpaceDN w:val="0"/>
              <w:spacing w:before="98" w:after="0" w:line="271" w:lineRule="auto"/>
              <w:ind w:left="576" w:right="576" w:hanging="576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115. Речевой этикет: слова приветствия, прощания, извинения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6D777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8C852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C946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367448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7DCF9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76839C05" w14:textId="777777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6F886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D15E1F" w14:textId="77777777" w:rsidR="00F96290" w:rsidRDefault="00000000">
            <w:pPr>
              <w:autoSpaceDE w:val="0"/>
              <w:autoSpaceDN w:val="0"/>
              <w:spacing w:before="98" w:after="0" w:line="281" w:lineRule="auto"/>
              <w:ind w:left="576" w:right="144" w:hanging="576"/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116. Слово, предложение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(наблюдение над сходством и различием).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Установление связи слов в предложении при помощи смысловых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вопросо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14784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57B57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905A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BB6BDA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257844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12D1CD7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56B6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F6CE9A" w14:textId="77777777" w:rsidR="00F96290" w:rsidRPr="00A9166C" w:rsidRDefault="0000000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Слово как единицп языка и </w:t>
            </w:r>
            <w:r w:rsidRPr="00A9166C">
              <w:rPr>
                <w:lang w:val="ru-RU"/>
              </w:rPr>
              <w:tab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речи (ознакомление)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609E8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F27F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D170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8961C1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77E67C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68A0E8E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C3D401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A8E8D2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Слово и слог. Деление слова на слоги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86FD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70EA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2A6E8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E2BC9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4282CE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3056C6AA" w14:textId="77777777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14F956" w14:textId="77777777" w:rsidR="00F9629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AE09EC" w14:textId="77777777" w:rsidR="00F96290" w:rsidRPr="00A9166C" w:rsidRDefault="00000000">
            <w:pPr>
              <w:autoSpaceDE w:val="0"/>
              <w:autoSpaceDN w:val="0"/>
              <w:spacing w:before="100" w:after="0"/>
              <w:ind w:left="576" w:hanging="576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119. Перенос слов (простые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случаи, без стечения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согласных, без учёта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морфемного членения слова)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BF66A0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D0B89A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6D9CB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1DFF28" w14:textId="77777777" w:rsidR="00F9629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D2AD7F" w14:textId="77777777" w:rsidR="00F96290" w:rsidRDefault="00000000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21E233F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04652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6741B" w14:textId="77777777" w:rsidR="00F96290" w:rsidRPr="00A9166C" w:rsidRDefault="0000000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120. Слово как название </w:t>
            </w:r>
            <w:r w:rsidRPr="00A9166C">
              <w:rPr>
                <w:lang w:val="ru-RU"/>
              </w:rPr>
              <w:br/>
            </w:r>
            <w:r w:rsidRPr="00A9166C">
              <w:rPr>
                <w:lang w:val="ru-RU"/>
              </w:rPr>
              <w:tab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предмета 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81121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A0C85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36BD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BD82C1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E09FE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3982BC56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F114CC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B7D68A" w14:textId="77777777" w:rsidR="00F96290" w:rsidRDefault="00000000">
            <w:pPr>
              <w:autoSpaceDE w:val="0"/>
              <w:autoSpaceDN w:val="0"/>
              <w:spacing w:before="98" w:after="0" w:line="271" w:lineRule="auto"/>
              <w:ind w:left="576" w:right="576" w:hanging="576"/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121. Слова, отвечающие на вопросы "кто?", "что?"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AE2C7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EDDF1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94AF8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1F9C86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C49486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02A3D997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7FF90B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8217FA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Слово как название признака предмета (ознакомелени)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DEAAC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49C59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2F22E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9DB78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455A3E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62DF19E5" w14:textId="77777777" w:rsidR="00F96290" w:rsidRDefault="00F96290">
      <w:pPr>
        <w:autoSpaceDE w:val="0"/>
        <w:autoSpaceDN w:val="0"/>
        <w:spacing w:after="0" w:line="14" w:lineRule="exact"/>
      </w:pPr>
    </w:p>
    <w:p w14:paraId="23F14E32" w14:textId="77777777" w:rsidR="00F96290" w:rsidRDefault="00F96290">
      <w:pPr>
        <w:sectPr w:rsidR="00F96290">
          <w:pgSz w:w="11900" w:h="16840"/>
          <w:pgMar w:top="284" w:right="650" w:bottom="56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B51A323" w14:textId="77777777" w:rsidR="00F96290" w:rsidRDefault="00F9629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F96290" w14:paraId="3309A286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C60C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9EE96" w14:textId="77777777" w:rsidR="00F96290" w:rsidRDefault="00000000">
            <w:pPr>
              <w:autoSpaceDE w:val="0"/>
              <w:autoSpaceDN w:val="0"/>
              <w:spacing w:before="98" w:after="0"/>
              <w:ind w:left="576" w:right="144" w:hanging="576"/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123. Слова, отвечающие на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вопросы "какой?", "какая?", "какое?", "какие?" </w:t>
            </w:r>
            <w:r w:rsidRPr="00A9166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2DC1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D231E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D132B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92D752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5B138C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31D63BEE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ACBF2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2E1827" w14:textId="77777777" w:rsidR="00F96290" w:rsidRPr="00A9166C" w:rsidRDefault="00000000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124. Речевая ситуация: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обсуждение интересов и преодоление конфликтов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179F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90E4D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A85D2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0A98D4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95D9EE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1CCCDCD9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C5E35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AF5E30" w14:textId="77777777" w:rsidR="00F96290" w:rsidRPr="00A9166C" w:rsidRDefault="0000000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Слово как название действия </w:t>
            </w:r>
            <w:r w:rsidRPr="00A9166C">
              <w:rPr>
                <w:lang w:val="ru-RU"/>
              </w:rPr>
              <w:tab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предмета 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BD529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177FF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96123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55A7D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AD4215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96290" w14:paraId="2DF04508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133A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6801DC" w14:textId="77777777" w:rsidR="00F96290" w:rsidRDefault="00000000">
            <w:pPr>
              <w:autoSpaceDE w:val="0"/>
              <w:autoSpaceDN w:val="0"/>
              <w:spacing w:before="98" w:after="0" w:line="271" w:lineRule="auto"/>
              <w:ind w:left="576" w:right="144" w:hanging="576"/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126. Слова, отвечающие на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вопросы "что делать?", "что сделать?"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C2D9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0CC29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919CB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367A2B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F97AFE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F96290" w14:paraId="6EA993A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9506F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9215F" w14:textId="77777777" w:rsidR="00F96290" w:rsidRPr="00A9166C" w:rsidRDefault="0000000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Речевой этикет: ситуация </w:t>
            </w:r>
            <w:r w:rsidRPr="00A9166C">
              <w:rPr>
                <w:lang w:val="ru-RU"/>
              </w:rPr>
              <w:br/>
            </w:r>
            <w:r w:rsidRPr="00A9166C">
              <w:rPr>
                <w:lang w:val="ru-RU"/>
              </w:rPr>
              <w:tab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знакомства. Вежливые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C22C3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278A8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9641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25991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2EFE2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479DCBA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1823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3D8C90" w14:textId="77777777" w:rsidR="00F96290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 Слово, его значение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651A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6FEE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5DED9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F7AB7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C38A4E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3DFD7C1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9A55C8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D98F28" w14:textId="77777777" w:rsidR="00F96290" w:rsidRPr="00A9166C" w:rsidRDefault="0000000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129. Роль слова в речи.</w:t>
            </w:r>
          </w:p>
          <w:p w14:paraId="4755BF88" w14:textId="77777777" w:rsidR="00F96290" w:rsidRPr="00A9166C" w:rsidRDefault="00000000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 значения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A1A19E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C202B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EFEC6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4DA3F4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7B4BD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363A7BE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F7359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8FF1D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Выявление слов,значение которых требует уточнения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FD6F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95F2D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1A4F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71FABD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ACCCD3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48474A4A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0A1DC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3E7DAB" w14:textId="77777777" w:rsidR="00F96290" w:rsidRPr="00A9166C" w:rsidRDefault="00000000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131. Работа со словарём.</w:t>
            </w:r>
          </w:p>
          <w:p w14:paraId="3B67CFA1" w14:textId="77777777" w:rsidR="00F96290" w:rsidRPr="00A9166C" w:rsidRDefault="00000000">
            <w:pPr>
              <w:autoSpaceDE w:val="0"/>
              <w:autoSpaceDN w:val="0"/>
              <w:spacing w:before="70" w:after="0" w:line="262" w:lineRule="auto"/>
              <w:jc w:val="center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Уточнение значения слова с помощью толкового словаря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952A6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88A63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5E061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C8656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A4CF5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0F3ACDE7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9D950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2C980" w14:textId="77777777" w:rsidR="00F96290" w:rsidRPr="00A9166C" w:rsidRDefault="00000000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132. Речевая ситуация: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интонации при общении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8FBA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B32C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88A2F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E191E8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A774DC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2E394F9E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F9D050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B96C25" w14:textId="77777777" w:rsidR="00F96290" w:rsidRDefault="00000000">
            <w:pPr>
              <w:autoSpaceDE w:val="0"/>
              <w:autoSpaceDN w:val="0"/>
              <w:spacing w:before="100" w:after="0" w:line="271" w:lineRule="auto"/>
              <w:ind w:left="576" w:right="1152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 Восстановление деформированных предложений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76B48A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F8D797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73A44E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73261E" w14:textId="77777777" w:rsidR="00F9629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8A284F" w14:textId="77777777" w:rsidR="00F96290" w:rsidRDefault="00000000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96290" w14:paraId="472AC13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B0300C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30196B" w14:textId="77777777" w:rsidR="00F96290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134. Списывание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4C0EA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A6B4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2DB3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AF8A17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518365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F96290" w14:paraId="36FF8A8E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440B4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70FBD5" w14:textId="77777777" w:rsidR="00F96290" w:rsidRDefault="00000000">
            <w:pPr>
              <w:autoSpaceDE w:val="0"/>
              <w:autoSpaceDN w:val="0"/>
              <w:spacing w:before="98" w:after="0"/>
              <w:ind w:left="576" w:right="576" w:hanging="576"/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135. Звуки речи. Гласные и согласные звуки, их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различение.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Ударение в слове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9E2D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FF80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AAE3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5A11A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10.04.2023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640ACF" w14:textId="77777777" w:rsidR="00F96290" w:rsidRDefault="0000000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F96290" w14:paraId="48C3FC71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733DE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19C7D7" w14:textId="77777777" w:rsidR="00F96290" w:rsidRDefault="0000000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Гласные ударные и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безударные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145A8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285B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30F48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1D59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11.04.2023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0B763D" w14:textId="77777777" w:rsidR="00F96290" w:rsidRDefault="0000000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14:paraId="21B865AD" w14:textId="77777777" w:rsidR="00F96290" w:rsidRDefault="00F96290">
      <w:pPr>
        <w:autoSpaceDE w:val="0"/>
        <w:autoSpaceDN w:val="0"/>
        <w:spacing w:after="0" w:line="14" w:lineRule="exact"/>
      </w:pPr>
    </w:p>
    <w:p w14:paraId="3A216388" w14:textId="77777777" w:rsidR="00F96290" w:rsidRDefault="00F96290">
      <w:pPr>
        <w:sectPr w:rsidR="00F96290">
          <w:pgSz w:w="11900" w:h="16840"/>
          <w:pgMar w:top="284" w:right="650" w:bottom="82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DF42F66" w14:textId="77777777" w:rsidR="00F96290" w:rsidRDefault="00F9629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F96290" w14:paraId="5A2069BA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B317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5CB7F" w14:textId="77777777" w:rsidR="00F96290" w:rsidRPr="00A9166C" w:rsidRDefault="00000000">
            <w:pPr>
              <w:autoSpaceDE w:val="0"/>
              <w:autoSpaceDN w:val="0"/>
              <w:spacing w:before="98" w:after="0" w:line="281" w:lineRule="auto"/>
              <w:ind w:left="576" w:hanging="576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137. Наблюдение над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единообразным написанием буквы безударного гласного звука в одинаковой части (корне) однокоренных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CC872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68B51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8CEE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59A88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A61280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6C938E96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84EB6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67D72" w14:textId="77777777" w:rsidR="00F96290" w:rsidRDefault="00000000">
            <w:pPr>
              <w:autoSpaceDE w:val="0"/>
              <w:autoSpaceDN w:val="0"/>
              <w:spacing w:before="98" w:after="0"/>
              <w:ind w:left="156" w:right="144" w:hanging="156"/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Написание непроверяемой буквы безударного гласного звука в словах.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орфографическим словарём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47416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4CEB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BAC4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C2F07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14EB4B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96290" w14:paraId="52547D0E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1F186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B8436" w14:textId="77777777" w:rsidR="00F96290" w:rsidRPr="00A9166C" w:rsidRDefault="00000000">
            <w:pPr>
              <w:autoSpaceDE w:val="0"/>
              <w:autoSpaceDN w:val="0"/>
              <w:spacing w:before="100" w:after="0" w:line="271" w:lineRule="auto"/>
              <w:ind w:left="156" w:hanging="156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Твёрдые и мягкие согласные звуки и буквы их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обозначающие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BE010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4F947C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04E9B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49049" w14:textId="77777777" w:rsidR="00F9629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B023A5" w14:textId="77777777" w:rsidR="00F96290" w:rsidRDefault="00000000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03ED0FC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E75B4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063847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Буквы е, ё, ю, я в слове.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Их функция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A9FD5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8F50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8DFCF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2F6D20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7A17BA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585E8AF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299D6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47319" w14:textId="77777777" w:rsidR="00F96290" w:rsidRPr="00A9166C" w:rsidRDefault="0000000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141. Буква Ь как показатель </w:t>
            </w:r>
            <w:r w:rsidRPr="00A9166C">
              <w:rPr>
                <w:lang w:val="ru-RU"/>
              </w:rPr>
              <w:br/>
            </w:r>
            <w:r w:rsidRPr="00A9166C">
              <w:rPr>
                <w:lang w:val="ru-RU"/>
              </w:rPr>
              <w:tab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мягкости согласного звука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03D1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C40E8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6EC20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15CCED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635FCA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26C19CF2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071E7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8C686" w14:textId="77777777" w:rsidR="00F96290" w:rsidRPr="00A9166C" w:rsidRDefault="00000000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Согласные звуки и буквы, обозначающие согласные звуки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54CFD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6E1D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02FAC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5B7FEE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47ACEC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09E3883F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AEC721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A2751" w14:textId="77777777" w:rsidR="00F96290" w:rsidRPr="00A9166C" w:rsidRDefault="0000000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Звонкие и глухие согласные звуки, их различение.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Согласный звук [й`] и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гласный звук [и]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62F84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CDD2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1CA463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DB62E7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6DF1D6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62761ED7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EE82C5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1BAE02" w14:textId="77777777" w:rsidR="00F96290" w:rsidRPr="00A9166C" w:rsidRDefault="00000000">
            <w:pPr>
              <w:autoSpaceDE w:val="0"/>
              <w:autoSpaceDN w:val="0"/>
              <w:spacing w:before="98" w:after="0"/>
              <w:ind w:left="576" w:right="288" w:hanging="576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144. Парные и непарные по глухости-звонкости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согласные звуки на конце 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F790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03474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D2560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3BC986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AEF83D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5DB08691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8A0069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EA1FA" w14:textId="77777777" w:rsidR="00F96290" w:rsidRPr="00A9166C" w:rsidRDefault="00000000">
            <w:pPr>
              <w:autoSpaceDE w:val="0"/>
              <w:autoSpaceDN w:val="0"/>
              <w:spacing w:before="100" w:after="0" w:line="271" w:lineRule="auto"/>
              <w:ind w:left="156" w:hanging="156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Правописание слов с буквой парного по глухости-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звонкости на конце слова 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D8A187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B98A3D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929F8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CBC078" w14:textId="77777777" w:rsidR="00F9629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3B054" w14:textId="77777777" w:rsidR="00F96290" w:rsidRDefault="00000000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0AAC56B7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752D9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2376E" w14:textId="77777777" w:rsidR="00F96290" w:rsidRPr="00A9166C" w:rsidRDefault="00000000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146. Речевая ситуация: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поздравление и вручение подарка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566AE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B0F47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9EFEC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A0DCB4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FB916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36526CB9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87562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015F20" w14:textId="77777777" w:rsidR="00F96290" w:rsidRPr="00A9166C" w:rsidRDefault="0000000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Шипящие согласные звуки </w:t>
            </w:r>
            <w:r w:rsidRPr="00A9166C">
              <w:rPr>
                <w:lang w:val="ru-RU"/>
              </w:rPr>
              <w:tab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[ж], [ш], [ч`], [щ`]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AB2E9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7E44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E185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A8AE8E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26.04.2023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3D4379" w14:textId="77777777" w:rsidR="00F96290" w:rsidRDefault="0000000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F96290" w14:paraId="69BA46D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21C10A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74938" w14:textId="77777777" w:rsidR="00F96290" w:rsidRPr="00A9166C" w:rsidRDefault="0000000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148. Правило правописания </w:t>
            </w:r>
            <w:r w:rsidRPr="00A9166C">
              <w:rPr>
                <w:lang w:val="ru-RU"/>
              </w:rPr>
              <w:tab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сочетания чк-чн, чт, щн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09FB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BD10E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ED99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2D738E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6ED4C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F96290" w14:paraId="57F8C514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D665A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8C4AE9" w14:textId="77777777" w:rsidR="00F96290" w:rsidRPr="00A9166C" w:rsidRDefault="00000000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149. Орфоэпические нормы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произношения слов с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сочетаниями чк, чн, чт, щн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299A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E2AD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6E1501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28A938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F0ABBA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7DAD672E" w14:textId="77777777" w:rsidR="00F96290" w:rsidRDefault="00F96290">
      <w:pPr>
        <w:autoSpaceDE w:val="0"/>
        <w:autoSpaceDN w:val="0"/>
        <w:spacing w:after="0" w:line="14" w:lineRule="exact"/>
      </w:pPr>
    </w:p>
    <w:p w14:paraId="005C4487" w14:textId="77777777" w:rsidR="00F96290" w:rsidRDefault="00F96290">
      <w:pPr>
        <w:sectPr w:rsidR="00F96290">
          <w:pgSz w:w="11900" w:h="16840"/>
          <w:pgMar w:top="284" w:right="650" w:bottom="39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EBDA969" w14:textId="77777777" w:rsidR="00F96290" w:rsidRDefault="00F9629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F96290" w14:paraId="774A91EB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190E1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3E74A0" w14:textId="77777777" w:rsidR="00F96290" w:rsidRPr="00A9166C" w:rsidRDefault="0000000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Речевая ситуация: уточнение </w:t>
            </w:r>
            <w:r w:rsidRPr="00A9166C">
              <w:rPr>
                <w:lang w:val="ru-RU"/>
              </w:rPr>
              <w:tab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значения незнакомых 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0D0A1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49311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DB25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DFDC92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1D9784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3BE8385D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CCE4F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780C6E" w14:textId="77777777" w:rsidR="00F96290" w:rsidRPr="00A9166C" w:rsidRDefault="00000000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151. Отработка правил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правописания сочетаний ча-ща, чу-щу, жи-ши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819CB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7327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0860D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77EEE0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3C7E4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6CF4FBD7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C72D03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6B524" w14:textId="77777777" w:rsidR="00F96290" w:rsidRPr="00A9166C" w:rsidRDefault="00000000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152. Закрепление правил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правописания сочетаний ча-ща, чу-щу, жи-ши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2FF2E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5828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EE026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DF4FE8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96858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1421321F" w14:textId="77777777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6E5B53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B22823" w14:textId="77777777" w:rsidR="00F96290" w:rsidRPr="00A9166C" w:rsidRDefault="00000000">
            <w:pPr>
              <w:autoSpaceDE w:val="0"/>
              <w:autoSpaceDN w:val="0"/>
              <w:spacing w:before="100" w:after="0"/>
              <w:ind w:left="576" w:right="864" w:hanging="576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153. Русский алфавит: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правильное название букв,знание их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последовательности.</w:t>
            </w:r>
          </w:p>
          <w:p w14:paraId="16BAAE45" w14:textId="77777777" w:rsidR="00F96290" w:rsidRPr="00A9166C" w:rsidRDefault="00000000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алфавита для работы со словарём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BC4198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D245B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D8A37A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047928" w14:textId="77777777" w:rsidR="00F9629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8B47E" w14:textId="77777777" w:rsidR="00F96290" w:rsidRDefault="00000000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0BC2D63B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8C9BC3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407324" w14:textId="77777777" w:rsidR="00F96290" w:rsidRPr="00A9166C" w:rsidRDefault="0000000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Заглавная буква в именах, отчествах, фамилиях людей, в географических названиях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DE3C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7150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9E133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514BA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09104B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96290" w14:paraId="64315127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A145C3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FE29BF" w14:textId="77777777" w:rsidR="00F96290" w:rsidRPr="00A9166C" w:rsidRDefault="00000000">
            <w:pPr>
              <w:autoSpaceDE w:val="0"/>
              <w:autoSpaceDN w:val="0"/>
              <w:spacing w:before="98" w:after="0"/>
              <w:ind w:left="576" w:hanging="576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155. Правило правописания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заглавной буквы в именах, отчествах, фамилиях людей, в географических названиях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4716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CF87A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33E9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D45663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2C44B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027042F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033230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A9404B" w14:textId="77777777" w:rsidR="00F96290" w:rsidRPr="00A9166C" w:rsidRDefault="0000000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156. Знакомство со словами, </w:t>
            </w:r>
            <w:r w:rsidRPr="00A9166C">
              <w:rPr>
                <w:lang w:val="ru-RU"/>
              </w:rPr>
              <w:tab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близкими по значению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14437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6C9A8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71CBC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409E7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CD6FC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52961F9D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C5A0CC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B68C40" w14:textId="77777777" w:rsidR="00F96290" w:rsidRPr="00A9166C" w:rsidRDefault="00000000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157. Повторение слов,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отвечающих на вопросы "кто?", "что?"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2F516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53F58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FF0C9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2E0CF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C74B07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1723D8A1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479C3B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41673D" w14:textId="77777777" w:rsidR="00F96290" w:rsidRPr="00A9166C" w:rsidRDefault="00000000">
            <w:pPr>
              <w:autoSpaceDE w:val="0"/>
              <w:autoSpaceDN w:val="0"/>
              <w:spacing w:before="98" w:after="0" w:line="278" w:lineRule="auto"/>
              <w:ind w:left="576" w:hanging="576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158. Повторение слов,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отвечающих на вопросы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"какой?", "какая?", "какое?", "какие?"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2266E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D27A4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AA68F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882EC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13795E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4FE822E5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3A44EB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72E08F" w14:textId="77777777" w:rsidR="00F96290" w:rsidRPr="00A9166C" w:rsidRDefault="00000000">
            <w:pPr>
              <w:autoSpaceDE w:val="0"/>
              <w:autoSpaceDN w:val="0"/>
              <w:spacing w:before="98" w:after="0" w:line="271" w:lineRule="auto"/>
              <w:ind w:left="576" w:hanging="576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159. Повторение слов,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отвечающих на вопросы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"что делать?", "что сделать?"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DAB1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393C5E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D9FAA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731B77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F194D8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53EF7513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8F91E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DDBF55" w14:textId="77777777" w:rsidR="00F96290" w:rsidRDefault="00000000">
            <w:pPr>
              <w:autoSpaceDE w:val="0"/>
              <w:autoSpaceDN w:val="0"/>
              <w:spacing w:before="98" w:after="0"/>
              <w:ind w:left="156" w:hanging="156"/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Составление предложения из набора форм слов.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 с деформированными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020D5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C6F7B5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9B590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575B3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18.05.2023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2F0DF" w14:textId="77777777" w:rsidR="00F96290" w:rsidRDefault="0000000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F96290" w14:paraId="111BE2EC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B407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57BB6" w14:textId="77777777" w:rsidR="00F96290" w:rsidRPr="00A9166C" w:rsidRDefault="0000000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знаний о тексте </w:t>
            </w:r>
            <w:r w:rsidRPr="00A9166C">
              <w:rPr>
                <w:lang w:val="ru-RU"/>
              </w:rPr>
              <w:tab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 предложении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7C47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F8F0C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A038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A6D1F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19.05.2023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D3100F" w14:textId="77777777" w:rsidR="00F96290" w:rsidRDefault="0000000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14:paraId="75DD388B" w14:textId="77777777" w:rsidR="00F96290" w:rsidRDefault="00F96290">
      <w:pPr>
        <w:autoSpaceDE w:val="0"/>
        <w:autoSpaceDN w:val="0"/>
        <w:spacing w:after="0" w:line="14" w:lineRule="exact"/>
      </w:pPr>
    </w:p>
    <w:p w14:paraId="42CF3145" w14:textId="77777777" w:rsidR="00F96290" w:rsidRDefault="00F96290">
      <w:pPr>
        <w:sectPr w:rsidR="00F96290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1A1F8D0" w14:textId="77777777" w:rsidR="00F96290" w:rsidRDefault="00F9629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F96290" w14:paraId="04AEFCDD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307B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DD0F78" w14:textId="77777777" w:rsidR="00F96290" w:rsidRPr="00A9166C" w:rsidRDefault="00000000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162. Составление краткого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рассказа по сюжетным </w:t>
            </w:r>
            <w:r w:rsidRPr="00A9166C">
              <w:rPr>
                <w:lang w:val="ru-RU"/>
              </w:rPr>
              <w:br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картинкам и наблюдениям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A72358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03BC02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09F26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F6498D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06A68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03A48719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75F09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75B151" w14:textId="77777777" w:rsidR="00F96290" w:rsidRPr="00A9166C" w:rsidRDefault="0000000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Комплескное повторение </w:t>
            </w:r>
            <w:r w:rsidRPr="00A9166C">
              <w:rPr>
                <w:lang w:val="ru-RU"/>
              </w:rPr>
              <w:tab/>
            </w: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изученного в 1 классе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202A1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CBBD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F9D2C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D67F2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8962E9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1D337517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DF86B3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3F58D7" w14:textId="77777777" w:rsidR="00F96290" w:rsidRPr="00A9166C" w:rsidRDefault="0000000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 правописания орфограмм, изученных в 1 классе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402BCF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DA034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57DC67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AF62D0" w14:textId="77777777" w:rsidR="00F9629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EA818" w14:textId="77777777" w:rsidR="00F9629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96290" w14:paraId="350CF91E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1FBB10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582823" w14:textId="77777777" w:rsidR="00F96290" w:rsidRDefault="00000000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Итоговая работа за 1 клас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087997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2D7C82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0E5B39" w14:textId="77777777" w:rsidR="00F9629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CE64EF" w14:textId="77777777" w:rsidR="00F9629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30CBF" w14:textId="77777777" w:rsidR="00F96290" w:rsidRDefault="00000000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F96290" w14:paraId="059723E4" w14:textId="77777777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BDC5CB" w14:textId="77777777" w:rsidR="00F96290" w:rsidRPr="00A9166C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A916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59EB0B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9AC6D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CBB2CD" w14:textId="77777777" w:rsidR="00F9629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</w:t>
            </w:r>
          </w:p>
        </w:tc>
      </w:tr>
    </w:tbl>
    <w:p w14:paraId="124884E6" w14:textId="77777777" w:rsidR="00F96290" w:rsidRDefault="00F96290">
      <w:pPr>
        <w:autoSpaceDE w:val="0"/>
        <w:autoSpaceDN w:val="0"/>
        <w:spacing w:after="0" w:line="14" w:lineRule="exact"/>
      </w:pPr>
    </w:p>
    <w:p w14:paraId="031F1F56" w14:textId="77777777" w:rsidR="00F96290" w:rsidRDefault="00F96290">
      <w:pPr>
        <w:sectPr w:rsidR="00F9629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C01C70F" w14:textId="77777777" w:rsidR="00F96290" w:rsidRDefault="00F96290">
      <w:pPr>
        <w:autoSpaceDE w:val="0"/>
        <w:autoSpaceDN w:val="0"/>
        <w:spacing w:after="78" w:line="220" w:lineRule="exact"/>
      </w:pPr>
    </w:p>
    <w:p w14:paraId="4B3E79B8" w14:textId="77777777" w:rsidR="00F96290" w:rsidRDefault="0000000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36D06E92" w14:textId="77777777" w:rsidR="00F96290" w:rsidRDefault="00000000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752EB200" w14:textId="77777777" w:rsidR="00F96290" w:rsidRPr="00A9166C" w:rsidRDefault="00000000">
      <w:pPr>
        <w:autoSpaceDE w:val="0"/>
        <w:autoSpaceDN w:val="0"/>
        <w:spacing w:before="166" w:after="0" w:line="286" w:lineRule="auto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Канакина В.П., Горецкий В.Г., Русский язык. Учебник. 1 класс. Акционерное общество «Издательство«Просвещение»; </w:t>
      </w:r>
      <w:r w:rsidRPr="00A9166C">
        <w:rPr>
          <w:lang w:val="ru-RU"/>
        </w:rPr>
        <w:br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Горецкий; </w:t>
      </w:r>
      <w:r w:rsidRPr="00A9166C">
        <w:rPr>
          <w:lang w:val="ru-RU"/>
        </w:rPr>
        <w:br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В. Г. Прописи : пособие для учащихся общеобразовательных учреждений : в 4 ч. / В. Г.; </w:t>
      </w:r>
      <w:r w:rsidRPr="00A9166C">
        <w:rPr>
          <w:lang w:val="ru-RU"/>
        </w:rPr>
        <w:br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Горецкий; </w:t>
      </w:r>
      <w:r w:rsidRPr="00A9166C">
        <w:rPr>
          <w:lang w:val="ru-RU"/>
        </w:rPr>
        <w:br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Н. А. Федосова. – М. : Просвещение; </w:t>
      </w:r>
      <w:r w:rsidRPr="00A9166C">
        <w:rPr>
          <w:lang w:val="ru-RU"/>
        </w:rPr>
        <w:br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2021г.; </w:t>
      </w:r>
      <w:r w:rsidRPr="00A9166C">
        <w:rPr>
          <w:lang w:val="ru-RU"/>
        </w:rPr>
        <w:br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14:paraId="1B6F9779" w14:textId="77777777" w:rsidR="00F96290" w:rsidRPr="00A9166C" w:rsidRDefault="00000000">
      <w:pPr>
        <w:autoSpaceDE w:val="0"/>
        <w:autoSpaceDN w:val="0"/>
        <w:spacing w:before="264" w:after="0" w:line="230" w:lineRule="auto"/>
        <w:rPr>
          <w:lang w:val="ru-RU"/>
        </w:rPr>
      </w:pP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2312BEF9" w14:textId="77777777" w:rsidR="00F96290" w:rsidRPr="00A9166C" w:rsidRDefault="00000000">
      <w:pPr>
        <w:autoSpaceDE w:val="0"/>
        <w:autoSpaceDN w:val="0"/>
        <w:spacing w:before="166" w:after="0" w:line="262" w:lineRule="auto"/>
        <w:ind w:right="864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Комплекты для обучения грамоте (наборное полотно, набор букв, образцы письменных букв). Касса букв и сочетаний (по возможности).</w:t>
      </w:r>
    </w:p>
    <w:p w14:paraId="21350AE9" w14:textId="77777777" w:rsidR="00F96290" w:rsidRPr="00A9166C" w:rsidRDefault="00000000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Игнатьева Т.В., Тарасова Л.Е. Обучение грамоте. 1 класс. Комплект демонстрационных таблиц с методическими рекомендациями.</w:t>
      </w:r>
    </w:p>
    <w:p w14:paraId="0AF045D2" w14:textId="77777777" w:rsidR="00F96290" w:rsidRPr="00A9166C" w:rsidRDefault="00000000">
      <w:pPr>
        <w:autoSpaceDE w:val="0"/>
        <w:autoSpaceDN w:val="0"/>
        <w:spacing w:before="70" w:after="0" w:line="262" w:lineRule="auto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Таблицы к основным разделам грамматического материала, содержащегося в программе по русскому языку.</w:t>
      </w:r>
    </w:p>
    <w:p w14:paraId="3EB32D1B" w14:textId="77777777" w:rsidR="00F96290" w:rsidRPr="00A9166C" w:rsidRDefault="00000000">
      <w:pPr>
        <w:autoSpaceDE w:val="0"/>
        <w:autoSpaceDN w:val="0"/>
        <w:spacing w:before="70" w:after="0" w:line="262" w:lineRule="auto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Наборы сюжетных (предметных) картинок в соответствии с тематикой, определенной в программе по русскому языку.</w:t>
      </w:r>
    </w:p>
    <w:p w14:paraId="7AD637E7" w14:textId="77777777" w:rsidR="00F96290" w:rsidRPr="00A9166C" w:rsidRDefault="00000000">
      <w:pPr>
        <w:autoSpaceDE w:val="0"/>
        <w:autoSpaceDN w:val="0"/>
        <w:spacing w:before="70" w:after="0" w:line="230" w:lineRule="auto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Словари по русскому языку: толковый, фразеологизмов, морфемный и словообразовательный.</w:t>
      </w:r>
    </w:p>
    <w:p w14:paraId="072B839F" w14:textId="77777777" w:rsidR="00F96290" w:rsidRPr="00A9166C" w:rsidRDefault="00000000"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Репродукции картин в соответствии с тематикой и видами работы, указанными в программе и методических пособиях по русскому языку.</w:t>
      </w:r>
    </w:p>
    <w:p w14:paraId="2B65110D" w14:textId="77777777" w:rsidR="00F96290" w:rsidRPr="00A9166C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5F4BF297" w14:textId="77777777" w:rsidR="00F96290" w:rsidRPr="00A9166C" w:rsidRDefault="00000000">
      <w:pPr>
        <w:autoSpaceDE w:val="0"/>
        <w:autoSpaceDN w:val="0"/>
        <w:spacing w:before="166" w:after="0" w:line="271" w:lineRule="auto"/>
        <w:ind w:right="2304"/>
        <w:rPr>
          <w:lang w:val="ru-RU"/>
        </w:rPr>
      </w:pP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 xml:space="preserve">Игнатьева Т.В. Обучение грамоте. Интерактивные демонстрационные таблицы. Канакина В.П. и др. Русский язык 1 класс. Электронное приложение. </w:t>
      </w:r>
      <w:r w:rsidRPr="00A9166C">
        <w:rPr>
          <w:lang w:val="ru-RU"/>
        </w:rPr>
        <w:br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Аудиозаписи в соответствии с программой обучения.</w:t>
      </w:r>
    </w:p>
    <w:p w14:paraId="7FA68702" w14:textId="77777777" w:rsidR="00F96290" w:rsidRPr="00A9166C" w:rsidRDefault="00F96290">
      <w:pPr>
        <w:rPr>
          <w:lang w:val="ru-RU"/>
        </w:rPr>
        <w:sectPr w:rsidR="00F96290" w:rsidRPr="00A9166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296571B" w14:textId="77777777" w:rsidR="00F96290" w:rsidRPr="00A9166C" w:rsidRDefault="00F96290">
      <w:pPr>
        <w:autoSpaceDE w:val="0"/>
        <w:autoSpaceDN w:val="0"/>
        <w:spacing w:after="78" w:line="220" w:lineRule="exact"/>
        <w:rPr>
          <w:lang w:val="ru-RU"/>
        </w:rPr>
      </w:pPr>
    </w:p>
    <w:p w14:paraId="4C98788E" w14:textId="77777777" w:rsidR="00F96290" w:rsidRPr="00A9166C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1055BFF2" w14:textId="77777777" w:rsidR="00F96290" w:rsidRPr="00A9166C" w:rsidRDefault="00000000">
      <w:pPr>
        <w:autoSpaceDE w:val="0"/>
        <w:autoSpaceDN w:val="0"/>
        <w:spacing w:before="346" w:after="0" w:line="302" w:lineRule="auto"/>
        <w:ind w:right="6912"/>
        <w:rPr>
          <w:lang w:val="ru-RU"/>
        </w:rPr>
      </w:pP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A9166C">
        <w:rPr>
          <w:lang w:val="ru-RU"/>
        </w:rPr>
        <w:br/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Справочные таблицы, презентации</w:t>
      </w:r>
    </w:p>
    <w:p w14:paraId="44B17105" w14:textId="77777777" w:rsidR="00F96290" w:rsidRPr="00A9166C" w:rsidRDefault="00000000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A916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A9166C">
        <w:rPr>
          <w:rFonts w:ascii="Times New Roman" w:eastAsia="Times New Roman" w:hAnsi="Times New Roman"/>
          <w:color w:val="000000"/>
          <w:sz w:val="24"/>
          <w:lang w:val="ru-RU"/>
        </w:rPr>
        <w:t>Ноутбук, проектор .</w:t>
      </w:r>
    </w:p>
    <w:p w14:paraId="664998F1" w14:textId="77777777" w:rsidR="00F96290" w:rsidRPr="00A9166C" w:rsidRDefault="00F96290">
      <w:pPr>
        <w:rPr>
          <w:lang w:val="ru-RU"/>
        </w:rPr>
        <w:sectPr w:rsidR="00F96290" w:rsidRPr="00A9166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07D445F" w14:textId="77777777" w:rsidR="00781364" w:rsidRPr="00A9166C" w:rsidRDefault="00781364">
      <w:pPr>
        <w:rPr>
          <w:lang w:val="ru-RU"/>
        </w:rPr>
      </w:pPr>
    </w:p>
    <w:sectPr w:rsidR="00781364" w:rsidRPr="00A9166C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DejaVu Serif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84553028">
    <w:abstractNumId w:val="8"/>
  </w:num>
  <w:num w:numId="2" w16cid:durableId="2006929379">
    <w:abstractNumId w:val="6"/>
  </w:num>
  <w:num w:numId="3" w16cid:durableId="120534482">
    <w:abstractNumId w:val="5"/>
  </w:num>
  <w:num w:numId="4" w16cid:durableId="808086585">
    <w:abstractNumId w:val="4"/>
  </w:num>
  <w:num w:numId="5" w16cid:durableId="90705917">
    <w:abstractNumId w:val="7"/>
  </w:num>
  <w:num w:numId="6" w16cid:durableId="1610776072">
    <w:abstractNumId w:val="3"/>
  </w:num>
  <w:num w:numId="7" w16cid:durableId="1858352671">
    <w:abstractNumId w:val="2"/>
  </w:num>
  <w:num w:numId="8" w16cid:durableId="1334994136">
    <w:abstractNumId w:val="1"/>
  </w:num>
  <w:num w:numId="9" w16cid:durableId="1131092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781364"/>
    <w:rsid w:val="00A9166C"/>
    <w:rsid w:val="00AA1D8D"/>
    <w:rsid w:val="00B47730"/>
    <w:rsid w:val="00CB0664"/>
    <w:rsid w:val="00F9629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BB67C7"/>
  <w14:defaultImageDpi w14:val="300"/>
  <w15:docId w15:val="{85AC1320-D845-4148-BC7D-6CDBBEBA5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8200</Words>
  <Characters>46742</Characters>
  <Application>Microsoft Office Word</Application>
  <DocSecurity>0</DocSecurity>
  <Lines>389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54833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2</cp:revision>
  <dcterms:created xsi:type="dcterms:W3CDTF">2022-08-24T07:44:00Z</dcterms:created>
  <dcterms:modified xsi:type="dcterms:W3CDTF">2022-08-24T07:44:00Z</dcterms:modified>
  <cp:category/>
</cp:coreProperties>
</file>